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2C385F" w14:textId="0295FC85" w:rsidR="00D558EA" w:rsidRDefault="00000000">
      <w:pPr>
        <w:pStyle w:val="Title"/>
      </w:pPr>
      <w:r>
        <w:t>Sample Document Title</w:t>
      </w:r>
    </w:p>
    <w:p w14:paraId="617B6CC7" w14:textId="77777777" w:rsidR="00D558EA" w:rsidRDefault="00000000">
      <w:pPr>
        <w:pStyle w:val="Heading1"/>
      </w:pPr>
      <w:r>
        <w:t>Introduction</w:t>
      </w:r>
    </w:p>
    <w:p w14:paraId="5708E715" w14:textId="77777777" w:rsidR="00D558EA" w:rsidRDefault="00000000">
      <w:r>
        <w:t>This is a sample document generated for testing purposes. It demonstrates the usage of default Microsoft Word styles such as Title, Heading, Heading 2, Strong, and Quote.</w:t>
      </w:r>
    </w:p>
    <w:p w14:paraId="15FC87F0" w14:textId="52F79998" w:rsidR="004304CB" w:rsidRDefault="004304CB" w:rsidP="004304CB">
      <w:pPr>
        <w:pStyle w:val="Subtitle"/>
      </w:pPr>
      <w:r>
        <w:t>Subtitle will be converted to H3</w:t>
      </w:r>
    </w:p>
    <w:p w14:paraId="0B95F3D6" w14:textId="77777777" w:rsidR="00D558EA" w:rsidRDefault="00000000">
      <w:pPr>
        <w:pStyle w:val="Heading2"/>
      </w:pPr>
      <w:r>
        <w:t>Background</w:t>
      </w:r>
    </w:p>
    <w:p w14:paraId="12B81F1A" w14:textId="77777777" w:rsidR="00D558EA" w:rsidRDefault="00000000">
      <w:r>
        <w:t>Word documents rely on styles to structure and format content. Default styles make it easy to maintain a consistent look and feel.</w:t>
      </w:r>
    </w:p>
    <w:p w14:paraId="3C8DF16D" w14:textId="77777777" w:rsidR="00D558EA" w:rsidRDefault="00000000">
      <w:r>
        <w:t xml:space="preserve">This paragraph contains some </w:t>
      </w:r>
      <w:r>
        <w:rPr>
          <w:b/>
        </w:rPr>
        <w:t>strongly emphasized text</w:t>
      </w:r>
      <w:r>
        <w:t xml:space="preserve"> using the Strong style.</w:t>
      </w:r>
    </w:p>
    <w:p w14:paraId="2C73B94B" w14:textId="77777777" w:rsidR="00D558EA" w:rsidRDefault="00000000">
      <w:pPr>
        <w:pStyle w:val="Quote"/>
      </w:pPr>
      <w:r>
        <w:t>This is an example of a block quote style. Quotes help highlight important excerpts or external references.</w:t>
      </w:r>
    </w:p>
    <w:p w14:paraId="6E982BCA" w14:textId="77777777" w:rsidR="00D558EA" w:rsidRDefault="00000000">
      <w:pPr>
        <w:pStyle w:val="Heading2"/>
      </w:pPr>
      <w:r>
        <w:t>Key features of this test document:</w:t>
      </w:r>
    </w:p>
    <w:p w14:paraId="29042595" w14:textId="636B6896" w:rsidR="00602D8B" w:rsidRDefault="00602D8B" w:rsidP="00602D8B">
      <w:pPr>
        <w:pStyle w:val="ListParagraph"/>
        <w:numPr>
          <w:ilvl w:val="0"/>
          <w:numId w:val="10"/>
        </w:numPr>
      </w:pPr>
      <w:r>
        <w:t>Bullet item 1</w:t>
      </w:r>
    </w:p>
    <w:p w14:paraId="2D0FE62D" w14:textId="3F20DA01" w:rsidR="00602D8B" w:rsidRPr="00A96D59" w:rsidRDefault="00602D8B" w:rsidP="00602D8B">
      <w:pPr>
        <w:pStyle w:val="ListParagraph"/>
        <w:numPr>
          <w:ilvl w:val="0"/>
          <w:numId w:val="10"/>
        </w:numPr>
        <w:rPr>
          <w:b/>
          <w:bCs/>
        </w:rPr>
      </w:pPr>
      <w:r>
        <w:t xml:space="preserve">Bullet </w:t>
      </w:r>
      <w:r w:rsidRPr="00A96D59">
        <w:rPr>
          <w:b/>
          <w:bCs/>
        </w:rPr>
        <w:t>item 2</w:t>
      </w:r>
    </w:p>
    <w:p w14:paraId="519F6830" w14:textId="0EFD045B" w:rsidR="00602D8B" w:rsidRPr="00A96D59" w:rsidRDefault="00602D8B" w:rsidP="00602D8B">
      <w:pPr>
        <w:pStyle w:val="ListParagraph"/>
        <w:numPr>
          <w:ilvl w:val="1"/>
          <w:numId w:val="10"/>
        </w:numPr>
        <w:rPr>
          <w:i/>
          <w:iCs/>
        </w:rPr>
      </w:pPr>
      <w:r>
        <w:t xml:space="preserve">Bullet </w:t>
      </w:r>
      <w:r w:rsidRPr="00A96D59">
        <w:rPr>
          <w:i/>
          <w:iCs/>
        </w:rPr>
        <w:t>item 3</w:t>
      </w:r>
    </w:p>
    <w:p w14:paraId="14831884" w14:textId="77777777" w:rsidR="00D558EA" w:rsidRDefault="00000000">
      <w:pPr>
        <w:pStyle w:val="Heading2"/>
      </w:pPr>
      <w:r>
        <w:t>Steps to create a test document:</w:t>
      </w:r>
    </w:p>
    <w:p w14:paraId="7B02FA8D" w14:textId="16F39450" w:rsidR="00D605F0" w:rsidRDefault="00D605F0" w:rsidP="00D605F0">
      <w:pPr>
        <w:pStyle w:val="ListParagraph"/>
        <w:numPr>
          <w:ilvl w:val="0"/>
          <w:numId w:val="11"/>
        </w:numPr>
      </w:pPr>
      <w:r>
        <w:t xml:space="preserve">Open </w:t>
      </w:r>
      <w:r w:rsidRPr="00D605F0">
        <w:rPr>
          <w:b/>
          <w:bCs/>
        </w:rPr>
        <w:t>MS Word</w:t>
      </w:r>
    </w:p>
    <w:p w14:paraId="62E7C1DD" w14:textId="1E80BF75" w:rsidR="00D605F0" w:rsidRDefault="00D605F0" w:rsidP="00D605F0">
      <w:pPr>
        <w:pStyle w:val="ListParagraph"/>
        <w:numPr>
          <w:ilvl w:val="0"/>
          <w:numId w:val="11"/>
        </w:numPr>
      </w:pPr>
      <w:r>
        <w:t xml:space="preserve">Add test </w:t>
      </w:r>
      <w:r w:rsidRPr="00D605F0">
        <w:rPr>
          <w:i/>
          <w:iCs/>
        </w:rPr>
        <w:t>structures</w:t>
      </w:r>
    </w:p>
    <w:p w14:paraId="72B85879" w14:textId="710B90B3" w:rsidR="00D605F0" w:rsidRDefault="00D605F0" w:rsidP="00D605F0">
      <w:pPr>
        <w:pStyle w:val="ListParagraph"/>
        <w:numPr>
          <w:ilvl w:val="1"/>
          <w:numId w:val="11"/>
        </w:numPr>
      </w:pPr>
      <w:r>
        <w:t>Open in TX Text Control</w:t>
      </w:r>
    </w:p>
    <w:p w14:paraId="1977CBE5" w14:textId="7A4E3C38" w:rsidR="00D605F0" w:rsidRPr="00D605F0" w:rsidRDefault="00D605F0" w:rsidP="00D605F0">
      <w:pPr>
        <w:pStyle w:val="ListParagraph"/>
        <w:numPr>
          <w:ilvl w:val="1"/>
          <w:numId w:val="11"/>
        </w:numPr>
        <w:rPr>
          <w:strike/>
        </w:rPr>
      </w:pPr>
      <w:r w:rsidRPr="00D605F0">
        <w:rPr>
          <w:strike/>
        </w:rPr>
        <w:t>Test document</w:t>
      </w:r>
    </w:p>
    <w:p w14:paraId="10590B8E" w14:textId="77777777" w:rsidR="00D558EA" w:rsidRDefault="00000000">
      <w:pPr>
        <w:pStyle w:val="Heading2"/>
      </w:pPr>
      <w:r>
        <w:t>Sample Table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D558EA" w14:paraId="30DBA6D1" w14:textId="77777777">
        <w:tc>
          <w:tcPr>
            <w:tcW w:w="2880" w:type="dxa"/>
          </w:tcPr>
          <w:p w14:paraId="431CF770" w14:textId="77777777" w:rsidR="00D558EA" w:rsidRDefault="00000000">
            <w:r>
              <w:t>Column 1</w:t>
            </w:r>
          </w:p>
        </w:tc>
        <w:tc>
          <w:tcPr>
            <w:tcW w:w="2880" w:type="dxa"/>
          </w:tcPr>
          <w:p w14:paraId="494D6E03" w14:textId="77777777" w:rsidR="00D558EA" w:rsidRDefault="00000000" w:rsidP="00D93E20">
            <w:pPr>
              <w:jc w:val="right"/>
            </w:pPr>
            <w:r>
              <w:t>Column 2</w:t>
            </w:r>
          </w:p>
        </w:tc>
        <w:tc>
          <w:tcPr>
            <w:tcW w:w="2880" w:type="dxa"/>
          </w:tcPr>
          <w:p w14:paraId="3A823944" w14:textId="77777777" w:rsidR="00D558EA" w:rsidRDefault="00000000">
            <w:r>
              <w:t>Column 3</w:t>
            </w:r>
          </w:p>
        </w:tc>
      </w:tr>
      <w:tr w:rsidR="00D558EA" w14:paraId="2159DC48" w14:textId="77777777">
        <w:tc>
          <w:tcPr>
            <w:tcW w:w="2880" w:type="dxa"/>
          </w:tcPr>
          <w:p w14:paraId="759B73D8" w14:textId="77777777" w:rsidR="00D558EA" w:rsidRDefault="00000000">
            <w:r>
              <w:t>Row 1, Col 1</w:t>
            </w:r>
          </w:p>
        </w:tc>
        <w:tc>
          <w:tcPr>
            <w:tcW w:w="2880" w:type="dxa"/>
          </w:tcPr>
          <w:p w14:paraId="67B81017" w14:textId="77777777" w:rsidR="00D558EA" w:rsidRPr="00D605F0" w:rsidRDefault="00000000" w:rsidP="00D93E20">
            <w:pPr>
              <w:jc w:val="right"/>
              <w:rPr>
                <w:b/>
                <w:bCs/>
              </w:rPr>
            </w:pPr>
            <w:r w:rsidRPr="00D605F0">
              <w:rPr>
                <w:b/>
                <w:bCs/>
              </w:rPr>
              <w:t>Row 1, Col 2</w:t>
            </w:r>
          </w:p>
        </w:tc>
        <w:tc>
          <w:tcPr>
            <w:tcW w:w="2880" w:type="dxa"/>
          </w:tcPr>
          <w:p w14:paraId="1B4E2E7B" w14:textId="77777777" w:rsidR="00D558EA" w:rsidRDefault="00000000">
            <w:r>
              <w:t>Row 1, Col 3</w:t>
            </w:r>
          </w:p>
        </w:tc>
      </w:tr>
      <w:tr w:rsidR="00D558EA" w14:paraId="5ED48C77" w14:textId="77777777">
        <w:tc>
          <w:tcPr>
            <w:tcW w:w="2880" w:type="dxa"/>
          </w:tcPr>
          <w:p w14:paraId="0F648775" w14:textId="77777777" w:rsidR="00D558EA" w:rsidRPr="00D605F0" w:rsidRDefault="00000000">
            <w:pPr>
              <w:rPr>
                <w:strike/>
              </w:rPr>
            </w:pPr>
            <w:r w:rsidRPr="00D605F0">
              <w:rPr>
                <w:strike/>
              </w:rPr>
              <w:t>Row 2, Col 1</w:t>
            </w:r>
          </w:p>
        </w:tc>
        <w:tc>
          <w:tcPr>
            <w:tcW w:w="2880" w:type="dxa"/>
          </w:tcPr>
          <w:p w14:paraId="1EAD4A0E" w14:textId="77777777" w:rsidR="00D558EA" w:rsidRDefault="00000000" w:rsidP="00D93E20">
            <w:pPr>
              <w:jc w:val="right"/>
            </w:pPr>
            <w:r>
              <w:t>Row 2, Col 2</w:t>
            </w:r>
          </w:p>
        </w:tc>
        <w:tc>
          <w:tcPr>
            <w:tcW w:w="2880" w:type="dxa"/>
          </w:tcPr>
          <w:p w14:paraId="78FEB78D" w14:textId="77777777" w:rsidR="00D558EA" w:rsidRPr="00D605F0" w:rsidRDefault="00000000">
            <w:pPr>
              <w:rPr>
                <w:i/>
                <w:iCs/>
              </w:rPr>
            </w:pPr>
            <w:r w:rsidRPr="00D605F0">
              <w:rPr>
                <w:i/>
                <w:iCs/>
              </w:rPr>
              <w:t>Row 2, Col 3</w:t>
            </w:r>
          </w:p>
        </w:tc>
      </w:tr>
    </w:tbl>
    <w:p w14:paraId="1B1D8EF8" w14:textId="77BCE21A" w:rsidR="006702FC" w:rsidRDefault="006702FC"/>
    <w:sectPr w:rsidR="006702F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449498A"/>
    <w:multiLevelType w:val="hybridMultilevel"/>
    <w:tmpl w:val="D4EAB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C23611"/>
    <w:multiLevelType w:val="hybridMultilevel"/>
    <w:tmpl w:val="B2B206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667529">
    <w:abstractNumId w:val="8"/>
  </w:num>
  <w:num w:numId="2" w16cid:durableId="227958013">
    <w:abstractNumId w:val="6"/>
  </w:num>
  <w:num w:numId="3" w16cid:durableId="2136630504">
    <w:abstractNumId w:val="5"/>
  </w:num>
  <w:num w:numId="4" w16cid:durableId="829829756">
    <w:abstractNumId w:val="4"/>
  </w:num>
  <w:num w:numId="5" w16cid:durableId="2068911987">
    <w:abstractNumId w:val="7"/>
  </w:num>
  <w:num w:numId="6" w16cid:durableId="1791701207">
    <w:abstractNumId w:val="3"/>
  </w:num>
  <w:num w:numId="7" w16cid:durableId="624502034">
    <w:abstractNumId w:val="2"/>
  </w:num>
  <w:num w:numId="8" w16cid:durableId="1839147464">
    <w:abstractNumId w:val="1"/>
  </w:num>
  <w:num w:numId="9" w16cid:durableId="2137260305">
    <w:abstractNumId w:val="0"/>
  </w:num>
  <w:num w:numId="10" w16cid:durableId="1947498494">
    <w:abstractNumId w:val="9"/>
  </w:num>
  <w:num w:numId="11" w16cid:durableId="40687940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C655F"/>
    <w:rsid w:val="0015074B"/>
    <w:rsid w:val="00283432"/>
    <w:rsid w:val="0029639D"/>
    <w:rsid w:val="00326F90"/>
    <w:rsid w:val="003C4A7A"/>
    <w:rsid w:val="004304CB"/>
    <w:rsid w:val="00434EBB"/>
    <w:rsid w:val="004C47B3"/>
    <w:rsid w:val="004E78ED"/>
    <w:rsid w:val="00602D8B"/>
    <w:rsid w:val="006702FC"/>
    <w:rsid w:val="00692E2D"/>
    <w:rsid w:val="009805D7"/>
    <w:rsid w:val="009F352C"/>
    <w:rsid w:val="00A96D59"/>
    <w:rsid w:val="00AA1D8D"/>
    <w:rsid w:val="00B47730"/>
    <w:rsid w:val="00BC5C6A"/>
    <w:rsid w:val="00CB0664"/>
    <w:rsid w:val="00D558EA"/>
    <w:rsid w:val="00D605F0"/>
    <w:rsid w:val="00D93E20"/>
    <w:rsid w:val="00E12CB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52D595"/>
  <w14:defaultImageDpi w14:val="300"/>
  <w15:docId w15:val="{DD7154F8-D7D1-4185-A382-AA16A6F30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Bjoern Meyer</cp:lastModifiedBy>
  <cp:revision>15</cp:revision>
  <dcterms:created xsi:type="dcterms:W3CDTF">2013-12-23T23:15:00Z</dcterms:created>
  <dcterms:modified xsi:type="dcterms:W3CDTF">2025-09-19T10:49:00Z</dcterms:modified>
  <cp:category/>
</cp:coreProperties>
</file>