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Sample Document</w:t>
      </w:r>
    </w:p>
    <w:p>
      <w:r>
        <w:t>solution data platform user solution integration security design process process architecture process data automation innovation scalability design analytics cloud automation technology security solution automation storage solution user storage data storage performance security innovation scalability optimization technology optimization performance analytics platform network interface architecture data user performance scalability data deployment innovation storage storage scalability process development system system process development data data deployment optimization platform innovation performance data solution storage storage system interface architecture performance interface interface analytics automation data technology user process process cloud interface data development design support solution analytics performance performance analytics integration scalability optimization platform data solution</w:t>
      </w:r>
    </w:p>
    <w:p>
      <w:r>
        <w:t>deployment deployment cloud integration optimization scalability technology analytics security analytics performance innovation user analytics innovation design security network performance automation interface workflow workflow integration storage platform storage deployment automation solution architecture platform development design storage cloud innovation support analytics design deployment performance integration technology process design deployment platform innovation network workflow innovation design solution scalability support storage system design innovation user design storage performance platform development platform collaboration network technology cloud solution optimization scalability design process analytics deployment collaboration deployment cloud platform automation platform solution design deployment analytics support support optimization deployment support collaboration system cloud technology data innovation design</w:t>
      </w:r>
    </w:p>
    <w:p>
      <w:r>
        <w:t>system design automation analytics integration network deployment storage data analytics deployment interface deployment support user security storage interface development security user platform scalability process automation collaboration interface optimization automation scalability support workflow system analytics platform deployment automation analytics cloud cloud cloud system innovation performance support network scalability optimization solution support workflow deployment analytics platform storage platform technology platform technology interface integration interface platform system support design interface platform platform development support design scalability development platform architecture architecture design workflow design system cloud network system collaboration solution development network data scalability support architecture performance security interface solution workflow solution development user</w:t>
      </w:r>
    </w:p>
    <w:p>
      <w:r>
        <w:t>architecture storage technology network integration optimization technology user scalability deployment support system user storage development cloud collaboration solution collaboration support data innovation analytics data interface technology automation design storage development platform deployment design workflow scalability process innovation support workflow innovation support workflow deployment system process cloud network integration system integration data deployment performance security data support network cloud innovation development integration collaboration performance network innovation cloud optimization deployment architecture solution integration workflow design storage platform process security support development deployment data optimization system optimization support technology innovation automation development scalability storage automation design cloud technology data system integration system deployment</w:t>
      </w:r>
    </w:p>
    <w:p>
      <w:r>
        <w:t>storage interface user security support analytics automation innovation development platform deployment integration collaboration scalability innovation architecture network technology platform data automation data analytics architecture cloud network integration solution storage solution user automation process performance system automation integration performance security architecture support process security analytics deployment workflow development cloud optimization scalability storage system data deployment data scalability architecture collaboration user process scalability data workflow innovation collaboration design collaboration performance development performance solution collaboration performance process design user design technology interface innovation solution support security process user development integration analytics process collaboration optimization support data platform optimization scalability solution interface workflow development</w:t>
      </w:r>
    </w:p>
    <w:p>
      <w:r>
        <w:t>automation innovation storage support cloud storage performance collaboration solution cloud scalability cloud integration collaboration data development integration process network deployment collaboration optimization data deployment integration data network workflow system collaboration process user support integration security data development performance design deployment solution storage support workflow storage automation innovation analytics performance collaboration workflow support interface user support optimization workflow analytics workflow cloud integration collaboration storage design performance scalability cloud process deployment development innovation analytics architecture development process workflow performance architecture workflow architecture cloud development performance architecture deployment security workflow platform support cloud interface cloud workflow network optimization cloud process storage process collaboration</w:t>
      </w:r>
    </w:p>
    <w:p>
      <w:r>
        <w:t>cloud system workflow technology optimization interface security analytics technology data network design system development solution interface design cloud cloud platform storage cloud solution network solution process deployment scalability integration development support scalability automation deployment deployment cloud analytics optimization automation interface support cloud integration analytics support security security system performance integration architecture technology performance automation platform analytics user network performance automation architecture interface analytics design performance development automation scalability solution optimization solution development innovation automation design performance network network performance solution performance analytics performance innovation collaboration user workflow innovation security process scalability integration innovation development support collaboration architecture user collaboration scalability</w:t>
      </w:r>
    </w:p>
    <w:p>
      <w:r>
        <w:t>deployment network collaboration platform process development network analytics architecture scalability workflow storage platform integration architecture architecture innovation development cloud cloud support process platform innovation optimization scalability development system system process interface automation design network design network storage automation optimization innovation storage architecture platform collaboration architecture support scalability system performance process collaboration automation platform solution support storage storage security analytics cloud integration support design process user architecture performance storage cloud integration cloud collaboration data optimization data optimization cloud performance development performance system support platform system technology security interface data storage automation platform collaboration automation user solution storage interface scalability cloud technology</w:t>
      </w:r>
    </w:p>
    <w:p>
      <w:r>
        <w:t>technology data process network platform innovation workflow collaboration platform deployment technology performance platform interface integration automation development optimization security process automation technology innovation interface solution collaboration solution interface scalability automation scalability technology development integration user innovation workflow development collaboration process technology integration deployment security platform cloud design collaboration deployment collaboration architecture development user design platform interface deployment network design design collaboration optimization analytics technology user integration scalability optimization interface scalability collaboration security cloud collaboration scalability storage cloud workflow process design user scalability system solution system platform integration data automation design innovation support support deployment interface process system user design optimization</w:t>
      </w:r>
    </w:p>
    <w:p>
      <w:r>
        <w:t>system scalability design technology scalability system network scalability scalability system scalability security data security design scalability process security security innovation deployment deployment technology security scalability integration process security system user collaboration deployment interface collaboration deployment network analytics deployment development integration integration technology process integration development process security cloud system technology workflow process platform storage support workflow architecture cloud collaboration scalability workflow platform solution system performance user integration integration innovation architecture integration deployment support analytics platform storage cloud architecture analytics network support process collaboration workflow deployment innovation collaboration deployment solution interface analytics performance cloud scalability solution innovation innovation user network development</w:t>
      </w:r>
    </w:p>
    <w:p>
      <w:r>
        <w:t>scalability architecture workflow network interface development performance cloud support data deployment process deployment collaboration technology interface support architecture development interface automation support storage scalability development innovation automation interface storage cloud support support user user optimization storage security deployment data deployment architecture analytics security integration system development network analytics optimization system platform design design system network collaboration architecture storage automation interface design platform integration process system network support optimization network automation solution scalability optimization scalability integration cloud development optimization optimization support storage development scalability development collaboration technology development development data interface development development technology analytics analytics platform cloud deployment user technology</w:t>
      </w:r>
    </w:p>
    <w:p>
      <w:r>
        <w:t>architecture scalability technology data performance design user data support optimization solution storage collaboration performance process solution cloud network interface network system innovation deployment optimization automation solution system development integration architecture design collaboration technology integration deployment performance performance scalability security integration deployment analytics cloud collaboration deployment process solution interface innovation system development performance performance design design security optimization security optimization development design data collaboration architecture interface solution storage integration scalability security performance deployment network automation deployment data collaboration innovation network architecture interface support platform development architecture data development user innovation storage deployment user technology scalability solution platform interface solution scalability system</w:t>
      </w:r>
    </w:p>
    <w:p>
      <w:r>
        <w:t>integration development innovation interface design storage system performance data cloud scalability innovation security storage process design development performance performance solution innovation platform user design solution architecture data security support performance development security security system system architecture development automation deployment user development data security development solution solution solution process security automation solution support interface data performance platform process storage architecture workflow cloud design design scalability security interface storage integration optimization scalability optimization deployment network development user storage automation interface user support interface interface network collaboration development user technology integration innovation platform design user system architecture innovation network deployment innovation network support</w:t>
      </w:r>
    </w:p>
    <w:p>
      <w:r>
        <w:t>optimization optimization development automation interface workflow interface design network support design collaboration process network collaboration data automation technology integration development cloud system interface technology interface interface solution cloud storage security data design storage analytics performance design platform data performance support architecture system optimization interface user security user data automation process technology development automation platform technology platform data process technology workflow scalability network interface analytics collaboration analytics user network network integration data automation collaboration support architecture security performance platform storage performance optimization process performance optimization support user innovation data interface architecture platform automation deployment process workflow interface architecture development design platform</w:t>
      </w:r>
    </w:p>
    <w:p>
      <w:r>
        <w:t>network workflow storage innovation security integration workflow security process development scalability scalability technology process automation design collaboration architecture interface storage technology data data support workflow scalability security interface solution support cloud security platform architecture support innovation performance technology platform support analytics performance scalability workflow system system innovation automation data architecture cloud process network solution architecture support automation technology design solution integration cloud user architecture process optimization scalability technology user technology system storage automation process data cloud automation innovation automation collaboration development data architecture solution user analytics technology platform development development cloud technology workflow support platform performance solution collaboration innovation architecture</w:t>
      </w:r>
    </w:p>
    <w:p>
      <w:r>
        <w:t>innovation innovation cloud architecture development analytics deployment security storage cloud solution cloud platform security optimization deployment platform analytics process network collaboration system cloud platform performance design technology cloud analytics system analytics cloud development user data architecture analytics workflow cloud platform optimization development deployment architecture security network architecture automation deployment interface architecture solution deployment deployment optimization storage automation innovation process user collaboration security platform innovation storage workflow interface design interface workflow user cloud scalability analytics workflow deployment support data storage workflow cloud performance cloud performance analytics process optimization deployment process analytics support deployment interface optimization performance user scalability workflow automation collaboration</w:t>
      </w:r>
    </w:p>
    <w:p>
      <w:r>
        <w:t>interface optimization process user security automation development solution automation optimization performance performance data platform automation integration cloud scalability automation scalability architecture data cloud platform development solution innovation platform system collaboration scalability analytics analytics security workflow network security process performance technology platform storage support user integration storage design data workflow deployment technology cloud scalability interface deployment system process collaboration scalability support collaboration innovation performance collaboration process innovation performance workflow process scalability support interface workflow system cloud data security process technology scalability optimization system automation storage integration automation support interface architecture integration interface architecture network data storage storage architecture technology platform scalability</w:t>
      </w:r>
    </w:p>
    <w:p>
      <w:r>
        <w:t>scalability innovation innovation process storage interface system innovation cloud architecture platform innovation platform cloud user design optimization system user storage collaboration workflow analytics data interface system performance support performance integration system solution interface development development innovation interface automation deployment innovation optimization workflow security integration architecture security security analytics user collaboration storage performance optimization innovation data optimization analytics technology optimization interface technology security network design automation scalability network optimization support network network deployment technology process deployment design platform interface solution system workflow collaboration design scalability innovation storage collaboration cloud development data network deployment security workflow architecture network analytics deployment collaboration development</w:t>
      </w:r>
    </w:p>
    <w:p>
      <w:r>
        <w:t>cloud optimization technology process innovation automation system user analytics innovation network system system workflow architecture platform deployment innovation scalability storage scalability innovation platform integration analytics support system innovation development system innovation security deployment architecture analytics technology collaboration automation network innovation architecture development interface system process automation security collaboration cloud technology data solution solution cloud automation collaboration interface design support collaboration collaboration support scalability workflow optimization solution user interface workflow user technology deployment solution analytics scalability innovation storage collaboration system support technology data development data performance network security process collaboration integration deployment development collaboration cloud scalability architecture design support cloud deployment</w:t>
      </w:r>
    </w:p>
    <w:p>
      <w:r>
        <w:t>optimization storage architecture architecture system design support collaboration network performance interface process technology technology security design system design technology workflow automation interface user user performance workflow process storage workflow technology integration storage design technology interface workflow performance architecture design automation collaboration storage cloud data process design platform scalability security technology optimization architecture storage integration scalability architecture integration security optimization performance development solution interface solution design development security interface analytics architecture process solution scalability deployment technology network architecture platform platform platform development deployment security system platform interface design performance data scalability integration interface optimization interface network solution architecture design data data</w:t>
      </w:r>
    </w:p>
    <w:p>
      <w:r>
        <w:t>integration analytics development development workflow innovation architecture workflow optimization architecture cloud security integration cloud system network workflow design performance security technology optimization support process process solution platform design solution automation integration analytics performance integration security data interface innovation performance technology innovation platform system process system cloud security interface analytics platform support data platform deployment analytics process development development scalability architecture process user storage scalability analytics cloud integration solution system development technology process workflow innovation collaboration workflow development support performance interface cloud deployment support integration cloud integration network solution system cloud technology scalability technology platform innovation platform solution network technology automation</w:t>
      </w:r>
    </w:p>
    <w:p>
      <w:r>
        <w:t>development interface automation network architecture storage scalability storage architecture platform storage innovation optimization analytics workflow platform user innovation analytics data integration storage cloud automation platform optimization cloud system user platform system integration system performance cloud interface collaboration analytics development support interface network platform design process user interface deployment solution collaboration deployment integration automation collaboration support development support optimization design user deployment optimization analytics optimization data performance scalability scalability innovation user data workflow automation security data deployment system scalability storage architecture system integration process workflow automation security user interface process innovation interface interface user innovation development support support optimization network analytics</w:t>
      </w:r>
    </w:p>
    <w:p>
      <w:r>
        <w:t>development automation storage workflow security support integration integration workflow solution development collaboration automation performance security analytics technology interface design scalability network user security interface innovation optimization development performance user performance support collaboration process architecture development cloud technology collaboration integration architecture cloud optimization design integration optimization interface performance optimization workflow security interface development optimization innovation interface solution optimization cloud platform platform architecture user automation user scalability collaboration automation platform scalability technology technology scalability automation collaboration solution cloud solution solution process optimization scalability user design platform workflow performance optimization security workflow security architecture platform performance automation development storage user architecture collaboration user</w:t>
      </w:r>
    </w:p>
    <w:p>
      <w:r>
        <w:t>process optimization integration workflow collaboration scalability system solution process system security platform platform automation interface integration interface network technology interface data network security user collaboration platform user platform optimization optimization data solution innovation deployment network system innovation workflow system security system data deployment design architecture optimization cloud automation support user analytics storage storage automation user user optimization system security optimization technology optimization support technology automation development network technology process deployment architecture cloud design process deployment system workflow optimization network collaboration automation scalability solution architecture development workflow optimization process architecture process collaboration design interface security architecture deployment data scalability process cloud</w:t>
      </w:r>
    </w:p>
    <w:p>
      <w:r>
        <w:t>process security performance support data integration system platform system architecture innovation interface network support performance support design system scalability workflow performance process analytics cloud data architecture network support integration storage system performance scalability process technology workflow process scalability interface innovation process development deployment process cloud solution platform performance process network design workflow system security optimization performance deployment optimization optimization support performance security system innovation architecture solution optimization integration analytics cloud integration security development deployment automation cloud workflow scalability solution data architecture platform data interface solution security performance performance development design innovation network network technology data network analytics technology process design</w:t>
      </w:r>
    </w:p>
    <w:p>
      <w:r>
        <w:t>design support platform scalability security collaboration innovation cloud architecture system automation storage analytics workflow cloud design collaboration design cloud support interface cloud architecture support user architecture analytics workflow analytics deployment solution security collaboration process integration architecture scalability cloud analytics user integration performance development performance integration development innovation architecture analytics solution security innovation network technology development integration workflow interface scalability automation design analytics workflow analytics architecture solution performance platform deployment storage optimization integration network optimization cloud development security scalability collaboration security solution cloud innovation storage data cloud scalability analytics user performance user technology workflow deployment integration workflow support deployment development storage</w:t>
      </w:r>
    </w:p>
    <w:p>
      <w:r>
        <w:t>process performance design workflow architecture system storage platform optimization development storage platform scalability innovation architecture platform performance collaboration design technology deployment deployment deployment optimization innovation architecture design automation system support network support support design technology integration automation development design system system user design storage collaboration collaboration cloud interface cloud solution security support process interface security security security technology security architecture platform development cloud data scalability technology deployment performance development collaboration workflow storage scalability security technology innovation security automation system network interface automation process user solution user development system analytics user interface collaboration deployment design platform support technology data platform integration</w:t>
      </w:r>
    </w:p>
    <w:p>
      <w:r>
        <w:t>deployment deployment design support analytics deployment optimization design security design platform platform performance storage storage user design cloud innovation architecture performance user user technology architecture integration integration process automation architecture interface platform technology optimization optimization design platform collaboration storage workflow platform development process design collaboration user solution collaboration analytics performance architecture scalability user platform cloud innovation storage collaboration user process storage performance data data technology storage automation security development cloud security security cloud process technology platform scalability performance system security network collaboration analytics analytics cloud performance solution innovation analytics automation development security process technology system support optimization development cloud user</w:t>
      </w:r>
    </w:p>
    <w:p>
      <w:r>
        <w:t>design architecture system network automation development optimization innovation design scalability scalability user deployment workflow security storage design design interface data support security support optimization system process data workflow technology development user development analytics solution performance optimization performance development technology platform system support workflow solution network scalability interface system system innovation user interface system interface architecture integration design system solution integration cloud analytics automation scalability storage performance automation development deployment network collaboration deployment automation design network performance integration platform data process data storage solution cloud technology innovation automation data deployment workflow data optimization interface innovation solution analytics scalability solution user workflow</w:t>
      </w:r>
    </w:p>
    <w:p>
      <w:r>
        <w:t>data data support %%company_name%% workflow workflow architecture system network analytics integration scalability security collaboration network storage platform support design cloud system design automation user support storage network user optimization optimization interface cloud platform security interface scalability optimization analytics integration process automation security user design support automation cloud support optimization design automation design data architecture support innovation development deployment process technology architecture analytics cloud interface process innovation process solution support support deployment integration analytics technology design data user development architecture design user user architecture optimization design process design solution platform architecture deployment system network integration user platform innovation automation workflow workflow architecture</w:t>
      </w:r>
    </w:p>
    <w:p>
      <w:r>
        <w:t>analytics development analytics platform cloud process security development design architecture support collaboration development scalability network solution performance process technology support technology development development integration development workflow innovation data technology platform collaboration solution collaboration analytics integration network technology innovation storage design design storage system cloud platform storage automation design data optimization platform technology automation automation analytics performance interface platform workflow workflow support system solution analytics support collaboration process design workflow analytics system data security cloud storage collaboration security user solution support cloud performance architecture deployment data system platform platform technology automation security interface storage architecture user storage process security cloud collaboration</w:t>
      </w:r>
    </w:p>
    <w:p>
      <w:r>
        <w:t>design development storage innovation interface design data cloud platform storage process innovation optimization workflow development solution optimization support user interface platform optimization solution integration user architecture storage integration storage user development user optimization network system user development process technology analytics development platform platform collaboration innovation support architecture cloud innovation user scalability optimization design storage cloud storage performance collaboration analytics scalability scalability security storage scalability workflow storage integration user technology cloud scalability security optimization data process automation cloud design performance architecture integration interface development design design integration platform design integration technology solution platform system network security cloud development cloud user process</w:t>
      </w:r>
    </w:p>
    <w:p>
      <w:r>
        <w:t>integration data support storage network collaboration process system collaboration workflow innovation optimization user performance collaboration integration network process optimization platform design automation system network user scalability analytics innovation architecture deployment network user cloud security scalability process innovation integration cloud collaboration innovation technology storage integration support workflow cloud interface data performance collaboration scalability process workflow optimization network technology development security data data design security platform storage collaboration workflow storage deployment analytics cloud performance security architecture innovation collaboration platform storage optimization storage analytics solution interface innovation interface architecture integration design integration support innovation workflow architecture architecture collaboration collaboration automation user interface optimization</w:t>
      </w:r>
    </w:p>
    <w:p>
      <w:r>
        <w:t>user optimization data innovation data integration design support platform technology analytics interface workflow cloud security integration data architecture cloud automation user process workflow process performance architecture platform innovation performance design automation scalability workflow process solution collaboration data architecture system user system architecture process technology automation system development architecture automation network cloud process automation solution development innovation performance platform deployment innovation network network storage integration network system analytics data scalability workflow interface design user analytics collaboration design network interface solution deployment integration collaboration development performance innovation design architecture automation development innovation collaboration performance deployment scalability process network innovation integration storage deployment</w:t>
      </w:r>
    </w:p>
    <w:p>
      <w:r>
        <w:t>development storage platform design automation deployment security deployment workflow support architecture workflow innovation integration solution cloud interface data innovation platform scalability analytics design collaboration scalability scalability performance scalability technology system solution scalability workflow performance automation solution automation performance solution collaboration user scalability network optimization collaboration solution deployment data collaboration integration system solution interface collaboration data storage solution scalability design security innovation user security innovation automation storage system performance innovation collaboration design security scalability architecture integration platform interface storage storage innovation technology storage cloud system data solution technology cloud design architecture process technology process storage cloud storage architecture support interface architecture</w:t>
      </w:r>
    </w:p>
    <w:p>
      <w:r>
        <w:t>automation solution technology data technology innovation security platform workflow integration technology integration user scalability security optimization optimization collaboration architecture workflow automation performance storage architecture data optimization optimization process workflow deployment integration solution performance analytics development architecture scalability analytics deployment performance performance architecture platform platform technology interface process deployment data data process performance technology support technology integration performance user optimization cloud system user user cloud integration performance system solution automation technology network user interface system cloud architecture security performance integration platform cloud collaboration optimization optimization performance deployment network automation innovation design cloud interface analytics design performance platform platform development user integration</w:t>
      </w:r>
    </w:p>
    <w:p>
      <w:r>
        <w:t>performance solution cloud solution optimization solution %%company_name%% network user development scalability storage architecture deployment analytics design technology support integration workflow scalability support network architecture technology support user storage performance innovation storage automation innovation analytics storage user system optimization design solution storage design system user support architecture cloud workflow process security platform support technology performance collaboration integration support scalability architecture technology deployment automation collaboration deployment process optimization technology design workflow analytics interface process data user cloud deployment solution interface optimization data solution deployment deployment network innovation process data network system scalability data system storage architecture development platform interface cloud cloud storage performance</w:t>
      </w:r>
    </w:p>
    <w:p>
      <w:r>
        <w:t>optimization deployment network cloud workflow data collaboration deployment cloud integration optimization storage optimization optimization optimization technology optimization innovation development platform workflow architecture support automation support data analytics technology design workflow interface storage architecture integration cloud data analytics design optimization deployment interface network technology architecture platform optimization collaboration performance user cloud storage scalability development scalability automation solution process support user technology development storage security deployment innovation analytics technology network process interface data optimization technology data network collaboration security integration support scalability data scalability cloud workflow automation user interface development collaboration platform storage interface integration design support design design optimization user user</w:t>
      </w:r>
    </w:p>
    <w:p>
      <w:r>
        <w:t>optimization interface design interface scalability collaboration architecture process cloud workflow architecture analytics innovation optimization system deployment cloud scalability design automation cloud workflow support system optimization automation user analytics deployment solution automation scalability deployment innovation data user architecture support automation workflow cloud cloud user collaboration cloud optimization optimization design storage performance workflow data optimization development innovation support automation data development automation storage deployment workflow platform architecture network user platform architecture interface integration data network deployment security innovation automation interface performance platform solution development technology collaboration analytics optimization process technology process design performance scalability workflow system design automation automation integration collaboration innovation</w:t>
      </w:r>
    </w:p>
    <w:p>
      <w:r>
        <w:t>support scalability interface process automation storage interface innovation scalability support process performance development optimization platform integration performance development analytics cloud process innovation solution cloud workflow integration analytics collaboration security optimization optimization analytics integration design automation development design data interface cloud interface deployment scalability user deployment analytics automation workflow platform network analytics analytics technology performance solution analytics integration cloud performance platform optimization storage process interface innovation architecture automation performance integration solution storage interface collaboration architecture system storage solution solution security user scalability collaboration integration automation collaboration integration interface data development automation innovation automation integration analytics cloud process storage innovation collaboration technology</w:t>
      </w:r>
    </w:p>
    <w:p>
      <w:r>
        <w:t>platform scalability technology data technology solution user cloud workflow user performance design scalability network analytics architecture system development network security storage user analytics workflow user innovation solution user data performance user collaboration analytics interface technology design user support technology workflow cloud workflow development deployment deployment performance support user process support support support architecture workflow architecture development network solution data collaboration cloud workflow development analytics data analytics storage innovation solution analytics platform platform network support performance optimization integration solution support performance network workflow process support process collaboration performance cloud support system deployment cloud integration workflow performance innovation integration cloud system user</w:t>
      </w:r>
    </w:p>
    <w:p>
      <w:r>
        <w:t>innovation platform interface platform design performance solution technology cloud cloud collaboration integration collaboration automation user storage cloud analytics technology development process platform performance user workflow analytics cloud process process data interface collaboration analytics user support interface storage storage architecture collaboration process collaboration storage collaboration storage performance cloud integration analytics development platform user data platform deployment development technology support scalability scalability collaboration interface security solution storage solution network automation design innovation design optimization architecture innovation network technology security workflow design deployment collaboration innovation platform system workflow development optimization collaboration platform deployment innovation interface integration architecture platform innovation innovation technology solution optimization</w:t>
      </w:r>
    </w:p>
    <w:p>
      <w:r>
        <w:t>architecture analytics solution integration scalability interface storage storage automation innovation integration integration security innovation design development platform data storage network user development deployment user technology cloud analytics automation development analytics storage data user architecture support performance network system innovation technology design workflow security solution data automation network performance system platform process optimization solution network automation cloud support development security architecture performance design innovation user data workflow workflow analytics analytics architecture network support security support system design architecture performance solution system development performance storage data security collaboration security integration automation development solution solution solution analytics security storage innovation deployment collaboration storage</w:t>
      </w:r>
    </w:p>
    <w:p>
      <w:r>
        <w:t>performance deployment innovation innovation security data innovation cloud workflow innovation network scalability integration storage scalability development integration scalability design interface workflow deployment performance system cloud process deployment collaboration performance design interface analytics integration architecture cloud cloud performance process scalability integration automation scalability performance integration system automation design solution development workflow analytics integration workflow support integration solution optimization interface support innovation collaboration collaboration optimization development platform scalability system user network system scalability automation scalability data analytics cloud storage architecture workflow deployment storage development technology platform interface integration design data architecture integration optimization automation performance performance performance cloud collaboration support development innovation</w:t>
      </w:r>
    </w:p>
    <w:p>
      <w:r>
        <w:t>interface collaboration design deployment data performance system process storage process development process analytics development technology architecture deployment support cloud workflow support interface security storage development support integration architecture development integration user user network automation optimization workflow user storage data system storage storage data analytics scalability automation innovation system data interface innovation technology optimization performance design user storage support process scalability system system deployment process performance performance technology deployment support interface automation cloud network solution optimization analytics optimization scalability performance security collaboration technology platform analytics optimization development architecture platform deployment collaboration design cloud deployment system collaboration automation scalability deployment platform optimization</w:t>
      </w:r>
    </w:p>
    <w:p>
      <w:r>
        <w:t>analytics platform optimization analytics performance system performance interface innovation integration process process workflow analytics platform development architecture support innovation security data system system collaboration workflow support network optimization platform solution storage process workflow data platform network cloud user scalability collaboration platform workflow security development technology collaboration optimization support scalability security process scalability solution automation interface user cloud network automation automation solution design workflow development storage performance deployment scalability network design performance deployment network deployment scalability deployment optimization security scalability scalability support system solution automation security solution automation architecture innovation platform security system integration deployment scalability solution data scalability collaboration development</w:t>
      </w:r>
    </w:p>
    <w:p>
      <w:r>
        <w:t>collaboration design automation technology workflow user cloud architecture development network innovation design analytics data cloud automation support development automation support platform storage integration integration user security platform solution technology solution data user deployment scalability support performance deployment architecture cloud cloud solution solution support automation performance design platform support automation platform user solution automation scalability workflow optimization security workflow cloud security platform collaboration process design integration network system automation user workflow scalability deployment technology data storage innovation security network design cloud interface architecture scalability development design performance process performance data integration automation platform integration security security data data security cloud innovation</w:t>
      </w:r>
    </w:p>
    <w:p>
      <w:r>
        <w:t>solution workflow performance technology network analytics platform process support collaboration integration user optimization platform design performance support user optimization collaboration analytics deployment design support automation architecture platform collaboration development workflow performance support innovation interface automation technology performance technology user automation security integration system user collaboration automation interface automation scalability performance automation performance development architecture analytics integration automation analytics workflow solution storage network development cloud performance performance storage architecture scalability technology scalability integration performance cloud deployment solution architecture analytics data workflow analytics design security automation system deployment development design architecture interface workflow solution automation collaboration innovation technology storage process workflow automation</w:t>
      </w:r>
    </w:p>
    <w:p>
      <w:r>
        <w:t>user user platform process user interface optimization interface network interface automation analytics performance performance security network analytics architecture security analytics network network automation deployment support network analytics user system interface design development integration development deployment analytics optimization collaboration optimization cloud network user interface system design innovation system system interface automation network performance system integration collaboration innovation integration system platform automation performance scalability development analytics network solution analytics technology process design security architecture interface solution innovation interface development integration integration architecture scalability storage collaboration collaboration system network cloud user security process network workflow system integration data interface network technology solution optimization</w:t>
      </w:r>
    </w:p>
    <w:p>
      <w:r>
        <w:t>security interface user integration solution process platform performance process technology innovation data data solution cloud architecture interface integration data integration solution collaboration innovation cloud support performance design solution user security analytics security collaboration optimization collaboration solution optimization platform automation innovation design solution solution integration platform analytics workflow integration performance automation innovation platform cloud process scalability development deployment security interface development deployment system technology optimization innovation workflow integration process system technology storage support platform security collaboration workflow deployment performance deployment storage innovation performance user network development design workflow analytics storage performance network architecture data cloud integration automation storage performance network interface</w:t>
      </w:r>
    </w:p>
    <w:p>
      <w:r>
        <w:t>solution performance workflow user user scalability workflow support performance support collaboration optimization development collaboration performance security security process support analytics scalability innovation architecture workflow optimization data deployment performance workflow innovation optimization analytics interface network development collaboration user collaboration performance solution cloud deployment cloud optimization interface analytics support innovation solution design network collaboration security collaboration storage design development user collaboration scalability process interface system platform workflow system design security platform data scalability workflow network collaboration collaboration platform solution process innovation deployment design analytics process support collaboration support design process interface security security development integration interface workflow solution data interface performance security</w:t>
      </w:r>
    </w:p>
    <w:p>
      <w:r>
        <w:t>security automation collaboration system automation workflow data storage interface collaboration process workflow storage network data optimization performance network user optimization system scalability innovation optimization cloud cloud innovation design data architecture design scalability development design scalability data solution process collaboration interface solution design workflow platform architecture cloud architecture automation cloud collaboration user collaboration storage security cloud innovation cloud deployment deployment design automation innovation collaboration platform storage network platform development solution network data innovation support solution cloud deployment integration design performance design scalability platform workflow process automation interface development platform storage development process performance interface support interface technology solution cloud design development</w:t>
      </w:r>
    </w:p>
    <w:p>
      <w:r>
        <w:t>performance scalability automation development collaboration cloud process platform network innovation collaboration performance security automation cloud innovation workflow technology integration network workflow technology innovation deployment scalability analytics system performance storage collaboration user optimization system integration security interface solution platform automation architecture design analytics design storage security system user interface workflow solution development technology interface optimization interface network innovation automation integration design process network collaboration analytics architecture platform development collaboration design solution integration design security support storage system collaboration interface workflow scalability cloud automation interface storage automation process security user interface solution workflow automation integration user automation automation platform data optimization technology</w:t>
      </w:r>
    </w:p>
    <w:p>
      <w:r>
        <w:t>architecture security scalability solution solution support integration architecture workflow data platform architecture scalability integration integration data integration innovation performance design data support analytics user architecture platform innovation architecture workflow analytics data security deployment innovation network support data storage workflow scalability platform architecture automation interface network storage design process process platform cloud data process user security platform innovation system performance technology user user solution solution storage integration collaboration network scalability deployment solution collaboration process innovation development architecture architecture analytics workflow data development process scalability technology collaboration user support solution system scalability interface security design collaboration scalability analytics solution scalability cloud user</w:t>
      </w:r>
    </w:p>
    <w:p>
      <w:r>
        <w:t>security storage scalability architecture analytics process integration design technology cloud process scalability system scalability technology workflow design analytics storage technology security deployment support platform architecture optimization deployment development collaboration network architecture security innovation automation platform optimization workflow technology system network workflow innovation automation deployment integration automation solution workflow architecture development collaboration storage integration security security performance analytics scalability collaboration deployment solution process solution analytics solution network interface system innovation architecture scalability network development support system automation integration solution analytics security data technology user process interface user architecture solution cloud platform storage network deployment automation architecture technology process analytics development innovation</w:t>
      </w:r>
    </w:p>
    <w:p>
      <w:r>
        <w:t>workflow analytics data process design automation storage performance performance technology network technology security process performance workflow deployment user performance collaboration optimization storage security architecture cloud process storage cloud development scalability performance analytics cloud innovation deployment storage storage collaboration storage network support performance network automation support security workflow design analytics workflow platform system design solution security data network innovation collaboration collaboration network integration process automation innovation workflow automation interface user optimization data scalability workflow architecture development collaboration integration performance analytics storage performance system system design security user security analytics development platform automation integration workflow data data integration architecture architecture automation security</w:t>
      </w:r>
    </w:p>
    <w:p>
      <w:r>
        <w:t>architecture network architecture security analytics development analytics support network support performance development cloud platform interface interface design support system cloud platform process deployment platform development design optimization technology architecture integration automation analytics solution innovation solution system solution deployment user architecture platform solution platform optimization integration support network support collaboration optimization automation performance data user platform analytics analytics user technology data analytics integration scalability security deployment workflow data automation security innovation solution automation solution design solution network system architecture storage performance process architecture design cloud workflow user design interface development platform design support storage integration network network performance innovation system performance</w:t>
      </w:r>
    </w:p>
    <w:p>
      <w:r>
        <w:t>user data scalability support system automation analytics user deployment cloud platform solution cloud support deployment cloud integration solution process storage solution solution support data security workflow analytics innovation deployment solution security data support deployment support architecture analytics interface support cloud deployment process performance interface scalability network solution development development solution platform analytics data collaboration automation interface user collaboration automation development storage design architecture data design interface architecture security security cloud automation security architecture design workflow optimization design interface performance integration development automation process interface automation interface performance technology scalability user architecture system performance system cloud interface data system collaboration design</w:t>
      </w:r>
    </w:p>
    <w:p>
      <w:r>
        <w:t>network development scalability solution network technology workflow security security collaboration support user design user network workflow security cloud security network automation cloud security innovation development innovation support development interface optimization development security storage data cloud solution performance deployment cloud optimization cloud process process performance network cloud platform security network collaboration platform optimization development integration interface cloud analytics automation solution platform design interface technology analytics analytics platform optimization cloud storage performance design collaboration performance support storage analytics architecture optimization workflow automation integration user development deployment interface architecture design system workflow storage collaboration workflow system scalability innovation system automation development workflow data</w:t>
      </w:r>
    </w:p>
    <w:p>
      <w:r>
        <w:t>interface automation innovation performance solution solution architecture architecture network process development innovation analytics security innovation support design process automation analytics optimization cloud integration optimization cloud interface design support process collaboration collaboration user automation integration design design process network network architecture cloud workflow storage automation cloud architecture process deployment data workflow network storage performance network system optimization architecture solution data support system security analytics technology architecture interface support platform deployment integration design design development user support optimization interface system system technology data support deployment security security innovation performance workflow collaboration platform data design workflow development system automation performance data scalability design</w:t>
      </w:r>
    </w:p>
    <w:p>
      <w:r>
        <w:t>data data automation architecture user workflow support development process collaboration innovation analytics storage design automation system system workflow design architecture innovation deployment security integration architecture process data solution solution architecture deployment optimization workflow deployment integration data user cloud optimization network interface network integration network cloud storage technology storage development automation architecture automation deployment analytics architecture development optimization security security solution interface technology deployment optimization platform user storage optimization automation deployment analytics analytics collaboration process automation interface collaboration network optimization architecture development process collaboration technology deployment deployment performance platform workflow workflow optimization deployment cloud development platform design security user architecture innovation</w:t>
      </w:r>
    </w:p>
    <w:p>
      <w:r>
        <w:t>analytics support cloud platform analytics performance solution platform technology analytics solution solution development security deployment solution scalability technology platform technology user security integration automation workflow support innovation technology performance platform integration network user innovation development cloud solution scalability collaboration scalability integration analytics network support support automation technology system collaboration development interface cloud security process development solution system support innovation interface design security innovation automation storage platform workflow platform platform workflow analytics workflow security security integration innovation automation platform innovation solution security security data technology technology optimization process optimization analytics design analytics data development collaboration integration development integration collaboration security cloud</w:t>
      </w:r>
    </w:p>
    <w:p>
      <w:r>
        <w:t>network deployment collaboration technology data architecture integration interface innovation solution automation collaboration interface platform innovation development workflow innovation interface support design integration optimization architecture security solution data scalability solution interface architecture scalability support innovation development network development innovation collaboration analytics cloud architecture deployment architecture performance design optimization technology user design interface architecture user analytics technology network architecture platform data platform network platform architecture development analytics development interface data storage platform system user collaboration collaboration workflow storage support integration network system automation system workflow innovation support network platform innovation security support architecture design interface integration analytics process user storage development deployment</w:t>
      </w:r>
    </w:p>
    <w:p>
      <w:r>
        <w:t>security performance system network system analytics user system data analytics process system technology security data platform analytics platform scalability analytics storage solution development collaboration storage automation innovation scalability technology automation user scalability system storage innovation storage platform data analytics interface interface collaboration performance cloud cloud optimization workflow collaboration architecture network development cloud deployment automation solution deployment workflow optimization deployment design deployment process analytics design interface optimization deployment analytics security integration user interface security development cloud deployment technology solution scalability storage security development collaboration innovation interface innovation collaboration solution data automation deployment workflow security architecture process user integration network scalability design</w:t>
      </w:r>
    </w:p>
    <w:p>
      <w:r>
        <w:t>design scalability analytics security cloud collaboration scalability support interface solution performance network performance cloud data technology support user user data process solution solution performance platform deployment scalability interface integration platform design performance network cloud optimization cloud interface cloud platform storage integration optimization deployment development system technology deployment scalability automation system integration solution interface cloud performance storage technology design solution system design development innovation system data integration process development system network workflow workflow innovation storage storage design process deployment interface development platform interface solution data innovation solution scalability deployment collaboration automation process support performance cloud system storage integration automation solution architecture</w:t>
      </w:r>
    </w:p>
    <w:p>
      <w:r>
        <w:t>network optimization security design solution scalability support system workflow development design user technology network deployment platform data storage technology security deployment user architecture system support innovation optimization scalability collaboration innovation system collaboration technology automation user system system solution solution automation development support collaboration storage solution system technology deployment analytics automation solution workflow performance cloud user cloud innovation network performance workflow performance solution user scalability solution automation development analytics security automation network automation support solution platform process architecture performance process innovation analytics workflow storage automation scalability scalability scalability interface design network performance platform technology solution technology process platform security workflow platform</w:t>
      </w:r>
    </w:p>
    <w:p>
      <w:r>
        <w:t>design workflow integration innovation design collaboration optimization data collaboration development optimization platform innovation solution development security integration support security data interface architecture process data innovation deployment platform collaboration technology workflow storage interface performance deployment deployment technology process workflow platform storage system innovation optimization integration system workflow platform process solution development optimization analytics system platform interface development user collaboration integration data network storage scalability technology process support workflow network performance system performance automation data cloud analytics user process data data technology deployment interface data network security innovation storage scalability development performance interface cloud storage security network collaboration network automation optimization design</w:t>
      </w:r>
    </w:p>
    <w:p>
      <w:r>
        <w:t>optimization automation network collaboration architecture technology interface scalability process user cloud integration design workflow deployment technology automation security optimization system automation technology design workflow design cloud optimization collaboration automation performance automation support user technology technology technology collaboration optimization workflow design interface cloud innovation system support process integration interface process analytics interface collaboration data architecture cloud support solution deployment analytics solution solution optimization scalability data user collaboration technology system technology development automation innovation network cloud system performance innovation integration cloud deployment technology data technology security data support user performance system analytics development workflow support interface design support development storage automation network</w:t>
      </w:r>
    </w:p>
    <w:p>
      <w:r>
        <w:t>deployment design design security workflow system data interface performance automation optimization system deployment technology platform interface platform integration process development collaboration technology platform workflow optimization interface storage development security storage integration collaboration integration platform performance system development platform process scalability support process development cloud storage support storage user network data platform automation optimization process performance performance platform deployment performance system analytics performance process interface user optimization user storage platform optimization innovation scalability integration architecture collaboration process performance technology data process integration technology user scalability performance user optimization platform performance workflow analytics data deployment security interface performance workflow innovation technology development</w:t>
      </w:r>
    </w:p>
    <w:p>
      <w:r>
        <w:t>process user technology architecture analytics innovation technology system solution integration integration support optimization scalability security optimization analytics user design deployment security system performance collaboration innovation system automation process solution innovation storage data security platform interface data architecture support architecture technology architecture platform interface system platform solution process solution scalability user analytics integration user process collaboration performance cloud user performance architecture support solution system platform collaboration technology development analytics system automation optimization automation integration support workflow integration platform integration deployment cloud support automation user platform system automation collaboration security system cloud solution analytics network development cloud innovation technology process data system</w:t>
      </w:r>
    </w:p>
    <w:p>
      <w:r>
        <w:t>collaboration system integration optimization integration storage analytics innovation development design user design user deployment cloud deployment deployment architecture integration automation platform solution scalability user technology workflow optimization deployment analytics interface performance design support user security security support optimization process support storage technology workflow automation performance storage interface performance workflow workflow performance innovation deployment data optimization design development development process support development solution process storage integration technology process support support development performance collaboration collaboration design storage cloud architecture development innovation performance system automation development automation interface integration support support data performance network user development development automation collaboration collaboration security interface scalability</w:t>
      </w:r>
    </w:p>
    <w:p>
      <w:r>
        <w:t>solution automation workflow architecture design development automation workflow support performance deployment solution innovation innovation development support collaboration development platform network cloud performance integration data process automation interface scalability data design cloud solution scalability network architecture innovation cloud integration network innovation analytics security innovation automation optimization automation user technology support storage deployment process deployment optimization support data collaboration technology performance deployment development storage integration optimization security cloud data collaboration analytics interface scalability performance architecture design analytics workflow system workflow optimization innovation interface collaboration performance platform cloud technology scalability integration security support support support design solution optimization platform storage system automation workflow</w:t>
      </w:r>
    </w:p>
    <w:p>
      <w:r>
        <w:t>performance deployment interface network system collaboration design technology technology system collaboration deployment user workflow interface cloud storage user deployment platform support support optimization storage cloud interface cloud platform support solution security optimization security cloud data system cloud analytics security system workflow network workflow innovation network workflow innovation design support automation optimization architecture system support scalability support analytics data platform scalability security cloud solution technology architecture scalability interface deployment solution optimization scalability process deployment architecture architecture analytics network cloud automation security technology network user optimization collaboration integration process innovation security storage innovation analytics support deployment process cloud technology network interface innovation</w:t>
      </w:r>
    </w:p>
    <w:p>
      <w:r>
        <w:t>analytics design platform technology development process user security system user user support scalability deployment process network network deployment workflow workflow innovation architecture system optimization technology network interface user optimization optimization workflow platform workflow security solution integration performance security deployment support platform optimization deployment optimization interface interface design technology system scalability cloud data integration system system cloud interface data technology process support optimization security interface security user storage platform technology technology workflow deployment automation innovation architecture platform data process innovation process security deployment optimization process workflow technology security security workflow optimization security workflow system workflow deployment architecture technology interface design data</w:t>
      </w:r>
    </w:p>
    <w:p>
      <w:r>
        <w:t>deployment scalability data interface solution analytics process storage technology support analytics platform innovation design innovation technology system innovation architecture user network optimization process system architecture network user technology design solution data data data user process design network workflow process integration process data platform design deployment architecture development integration design design integration architecture solution user cloud system automation cloud collaboration design development user platform process platform platform process technology scalability design development performance solution design technology solution technology workflow optimization cloud scalability development architecture support data network collaboration storage technology collaboration user system security integration solution system system development innovation security</w:t>
      </w:r>
    </w:p>
    <w:p>
      <w:r>
        <w:t>optimization optimization system solution performance platform platform automation workflow analytics user support security platform solution cloud security innovation innovation design user integration development solution integration workflow analytics technology workflow deployment data network collaboration interface network performance support storage user data development workflow technology innovation integration platform performance optimization deployment cloud %%company_name%% optimization network architecture deployment security integration design storage analytics automation network interface network platform security architecture solution interface technology scalability security interface storage innovation performance performance data collaboration deployment user workflow integration user network process platform optimization architecture collaboration user automation development storage architecture scalability user solution innovation user security</w:t>
      </w:r>
    </w:p>
    <w:p>
      <w:r>
        <w:t>platform interface interface innovation security performance cloud scalability user scalability design cloud system architecture collaboration integration cloud process integration development collaboration optimization design network integration scalability process data security cloud architecture cloud collaboration scalability design design workflow technology data storage optimization security cloud development integration automation optimization performance innovation performance development deployment storage interface security automation design support collaboration development support security cloud innovation collaboration user technology collaboration optimization automation network performance deployment collaboration process innovation workflow solution development deployment interface system technology innovation cloud technology platform security design platform network performance interface data cloud network network automation scalability network</w:t>
      </w:r>
    </w:p>
    <w:p>
      <w:r>
        <w:t>technology network system deployment technology solution automation analytics technology process security data deployment optimization data data deployment deployment platform deployment automation analytics development performance technology scalability technology platform data technology deployment analytics design workflow analytics security data process design user scalability process design automation performance workflow user performance performance storage storage platform development analytics design interface development design design data interface design network solution workflow data support deployment deployment storage network development deployment process performance security integration scalability innovation storage deployment storage analytics process cloud support analytics solution integration technology workflow innovation storage user storage architecture support deployment development interface</w:t>
      </w:r>
    </w:p>
    <w:p>
      <w:r>
        <w:t>network network process process security analytics platform optimization workflow security architecture automation solution innovation automation deployment automation scalability platform development collaboration architecture user analytics user workflow design performance cloud scalability system collaboration collaboration support process innovation performance performance architecture support data storage solution scalability technology deployment architecture collaboration architecture innovation cloud cloud user workflow cloud collaboration data architecture process data user performance platform support cloud optimization support automation innovation technology solution solution scalability performance deployment system solution design technology platform support network process innovation scalability process scalability scalability scalability deployment platform cloud analytics storage technology process analytics support solution design</w:t>
      </w:r>
    </w:p>
    <w:p>
      <w:r>
        <w:t>platform collaboration network data storage network system process network technology process architecture workflow solution workflow workflow platform collaboration support cloud workflow solution development design analytics performance user analytics network platform optimization support development deployment collaboration innovation solution security cloud storage collaboration architecture analytics solution innovation support deployment security platform security collaboration data interface technology platform security integration workflow automation scalability system user architecture platform technology data data interface automation workflow design integration process automation architecture development development solution solution automation development platform support storage cloud data collaboration interface workflow automation support performance innovation innovation user deployment design solution cloud user</w:t>
      </w:r>
    </w:p>
    <w:p>
      <w:r>
        <w:t>optimization performance interface development architecture deployment integration optimization network integration cloud user development automation data data user platform cloud design workflow analytics network analytics integration data design support data interface process process system architecture network storage solution process cloud development security system cloud innovation process security automation cloud data security storage performance collaboration cloud technology security technology analytics architecture technology deployment data user integration support optimization deployment innovation interface network integration performance data process technology deployment storage security cloud innovation collaboration security data architecture technology network architecture analytics development innovation process technology system scalability development development network performance optimization innovation</w:t>
      </w:r>
    </w:p>
    <w:p>
      <w:r>
        <w:t>scalability process technology scalability support security support solution interface process network support process data system development deployment platform user innovation solution network support integration workflow process storage platform deployment performance cloud cloud scalability workflow architecture architecture solution deployment architecture solution architecture platform user process user collaboration design interface development design data integration analytics storage platform analytics innovation system cloud innovation architecture security development deployment network interface collaboration performance automation storage collaboration automation design development storage data solution storage security performance data innovation support performance scalability user process interface network architecture deployment development deployment automation workflow interface analytics architecture data deployment</w:t>
      </w:r>
    </w:p>
    <w:p>
      <w:r>
        <w:t>workflow analytics network security development automation platform innovation integration analytics process network design platform optimization platform integration security integration automation solution interface user security deployment design support data analytics solution development data architecture architecture innovation optimization development interface user development development analytics optimization storage design system architecture security technology scalability platform analytics security optimization automation innovation innovation workflow architecture platform process user development innovation analytics collaboration collaboration security development platform process data optimization analytics storage security process design collaboration network platform development support network process interface solution user system user scalability solution security design security interface cloud innovation support workflow</w:t>
      </w:r>
    </w:p>
    <w:p>
      <w:r>
        <w:t>workflow platform architecture technology collaboration design network solution user workflow workflow solution support analytics security deployment innovation cloud support system design storage development user development technology user technology development development system platform collaboration integration collaboration process user technology network scalability storage development development interface optimization performance data workflow user network innovation data deployment analytics optimization development optimization automation performance interface development development storage security performance analytics design support development development interface deployment design architecture security process cloud integration technology architecture architecture deployment optimization design architecture platform optimization innovation innovation network technology architecture process security innovation system network architecture architecture automation</w:t>
      </w:r>
    </w:p>
    <w:p>
      <w:r>
        <w:t>innovation workflow innovation automation workflow support storage collaboration user cloud design user user technology analytics cloud platform automation platform architecture automation scalability analytics cloud support system support network support security network development innovation deployment collaboration architecture design interface collaboration optimization innovation user platform development scalability support network network scalability support architecture innovation design cloud technology network innovation deployment innovation workflow design solution scalability security analytics architecture automation process security technology process process automation development user automation support storage automation integration support analytics solution design workflow integration interface optimization optimization technology development design scalability process automation performance automation architecture security process</w:t>
      </w:r>
    </w:p>
    <w:p>
      <w:r>
        <w:t>scalability security optimization development workflow collaboration integration user storage optimization platform collaboration automation platform performance deployment performance development automation innovation deployment analytics storage user deployment development scalability design security design support solution scalability solution cloud support collaboration architecture design platform integration support support system optimization automation analytics automation design data scalability data workflow system design platform development integration platform scalability design analytics integration support support system innovation interface process integration cloud cloud analytics security scalability analytics architecture process automation analytics technology platform process analytics automation scalability development architecture data support technology system design optimization solution development security process analytics user</w:t>
      </w:r>
    </w:p>
    <w:p>
      <w:r>
        <w:t>deployment performance deployment cloud security network platform cloud platform innovation design automation technology data development technology deployment security deployment scalability deployment solution technology solution technology automation interface design support scalability storage development collaboration storage process workflow design security process user automation workflow solution workflow platform technology support system analytics workflow workflow user deployment cloud cloud platform solution data solution performance technology performance innovation network network deployment platform optimization solution integration cloud storage optimization process scalability design data workflow technology scalability data storage solution interface solution scalability performance process integration user development process cloud cloud network architecture workflow optimization data security</w:t>
      </w:r>
    </w:p>
    <w:p>
      <w:r>
        <w:t>cloud development storage architecture design storage innovation security platform process data process analytics interface solution solution development architecture cloud user scalability collaboration data network process data security process architecture technology optimization collaboration analytics optimization performance technology workflow automation user workflow platform technology innovation workflow automation support storage interface storage solution scalability deployment cloud innovation collaboration storage network development storage analytics process performance platform security analytics integration cloud performance analytics automation development performance technology cloud data analytics innovation solution innovation network technology security interface technology development optimization automation support solution security collaboration optimization architecture innovation architecture technology development storage storage support</w:t>
      </w:r>
    </w:p>
    <w:p>
      <w:r>
        <w:t>integration design user data performance analytics deployment support system innovation solution network innovation development process workflow integration support innovation collaboration technology development solution scalability integration system integration automation optimization technology development technology analytics development development user interface solution system data interface analytics platform architecture workflow system analytics support architecture user design architecture network development automation development deployment design platform system scalability support design scalability interface system deployment technology workflow network platform analytics solution performance cloud workflow deployment integration cloud interface system innovation innovation support solution architecture workflow cloud collaboration storage data scalability data process support network data design analytics interface</w:t>
      </w:r>
    </w:p>
    <w:p>
      <w:r>
        <w:t>interface collaboration process design deployment security platform technology collaboration collaboration storage system architecture cloud deployment performance security data workflow design analytics scalability data solution integration system scalability user innovation workflow support security network deployment performance cloud architecture integration platform design system automation user collaboration solution cloud technology analytics technology interface integration deployment innovation process technology solution workflow innovation technology performance interface collaboration process platform design development network storage system support collaboration network support design data architecture analytics solution interface collaboration analytics security analytics integration storage data network network collaboration deployment process development user process system workflow analytics development user security</w:t>
      </w:r>
    </w:p>
    <w:p>
      <w:r>
        <w:t>cloud optimization user scalability process design deployment interface integration solution system technology analytics solution process interface network performance collaboration interface process scalability storage interface scalability technology security performance network architecture solution scalability network development interface platform deployment automation design storage storage technology cloud optimization innovation security analytics analytics storage workflow scalability cloud scalability support deployment platform interface optimization interface collaboration solution system workflow platform automation performance interface network design interface innovation user design platform security optimization storage development support workflow analytics interface optimization platform storage performance solution interface architecture technology design support process system development interface data technology platform platform</w:t>
      </w:r>
    </w:p>
    <w:p>
      <w:r>
        <w:t>system storage workflow data technology network cloud user data system platform performance workflow design performance process cloud innovation development system user support automation data development integration process optimization automation security platform analytics architecture technology workflow cloud optimization collaboration security network optimization data solution process scalability analytics security interface innovation design architecture scalability integration performance network security automation system performance system design design architecture platform interface process development architecture cloud system integration support network collaboration user development performance design storage platform support user platform design process platform data solution platform platform technology storage collaboration storage design data scalability storage network network</w:t>
      </w:r>
    </w:p>
    <w:p>
      <w:r>
        <w:t>analytics optimization solution integration technology user user interface cloud development solution cloud integration automation optimization development architecture integration platform design design development interface collaboration workflow process integration technology user storage technology technology solution integration workflow performance performance architecture scalability scalability system cloud cloud interface network optimization analytics deployment data innovation scalability user automation solution automation deployment design system interface platform support interface development security solution technology support cloud design data data architecture support design system analytics system collaboration design performance development performance scalability analytics analytics security interface data platform automation automation scalability scalability innovation security optimization performance scalability architecture development</w:t>
      </w:r>
    </w:p>
    <w:p>
      <w:r>
        <w:t>performance workflow support innovation interface design support system technology cloud user deployment security workflow analytics cloud support interface design interface process workflow data technology network system process platform scalability storage network system storage security security performance platform collaboration innovation user analytics deployment user solution architecture automation data workflow scalability innovation development system cloud analytics development scalability design technology storage solution design platform storage network support optimization automation cloud collaboration platform integration development optimization performance collaboration design storage integration analytics design optimization support storage workflow architecture analytics architecture integration development technology support solution security collaboration architecture cloud security innovation analytics storage</w:t>
      </w:r>
    </w:p>
    <w:p>
      <w:r>
        <w:t>interface development storage storage workflow analytics cloud analytics support support network support collaboration system automation cloud system interface storage network architecture user data analytics development platform scalability automation interface architecture analytics development user cloud integration user system design user support solution architecture security process security workflow security deployment scalability collaboration security network collaboration interface deployment technology process innovation workflow platform cloud analytics data data data workflow deployment cloud technology security data collaboration cloud analytics system workflow workflow solution interface automation integration performance technology cloud automation solution collaboration development workflow analytics design collaboration storage architecture network design platform storage analytics innovation</w:t>
      </w:r>
    </w:p>
    <w:p>
      <w:r>
        <w:t>collaboration platform collaboration analytics process optimization security architecture automation innovation support architecture technology optimization innovation platform network automation innovation solution development support technology collaboration optimization system platform collaboration workflow optimization deployment user automation support cloud interface workflow integration storage support development innovation design user integration system security support optimization technology platform process storage performance innovation innovation solution solution storage architecture collaboration platform technology workflow integration system system deployment analytics innovation performance technology integration performance performance network automation user support workflow data platform support interface collaboration automation workflow scalability deployment data interface storage integration integration interface %%company_name%% data deployment technology data network</w:t>
      </w:r>
    </w:p>
    <w:p>
      <w:r>
        <w:t>storage scalability data innovation architecture workflow automation architecture performance analytics performance storage analytics interface technology deployment platform innovation design system interface user security system integration design design security collaboration solution user workflow solution workflow performance cloud innovation innovation deployment technology automation support technology analytics network cloud performance network performance integration system performance optimization collaboration collaboration design solution integration scalability architecture workflow integration automation architecture architecture system network performance technology deployment architecture architecture system cloud storage system automation storage storage user integration design cloud technology process system workflow process interface deployment storage process storage data automation performance solution security platform innovation</w:t>
      </w:r>
    </w:p>
    <w:p>
      <w:r>
        <w:t>interface process development deployment development platform process process network architecture integration platform design interface network integration design cloud scalability workflow performance user platform collaboration data data system collaboration network system interface data data data performance design deployment storage security technology cloud automation storage workflow solution development security solution security optimization performance scalability platform user design support user system technology technology integration process solution technology user security security data solution technology architecture platform integration user security solution solution analytics user solution optimization design storage collaboration user scalability scalability solution interface workflow data design network workflow collaboration optimization security scalability scalability performance</w:t>
      </w:r>
    </w:p>
    <w:p>
      <w:r>
        <w:t>optimization optimization performance performance data analytics architecture security performance technology solution performance design cloud storage cloud collaboration technology technology scalability data innovation process user architecture solution automation scalability development solution technology performance network automation security user platform analytics deployment system user integration storage analytics support platform solution development collaboration integration optimization system support security user system solution automation technology performance innovation collaboration automation cloud technology scalability automation optimization platform user system support collaboration storage storage optimization system support technology platform integration system integration deployment platform innovation development process cloud deployment system user collaboration performance architecture deployment collaboration performance solution storage</w:t>
      </w:r>
    </w:p>
    <w:p>
      <w:r>
        <w:t>data innovation network support workflow automation technology analytics innovation integration optimization security system platform development system workflow network network automation development user support process automation collaboration performance data data interface data platform optimization cloud data storage support solution development optimization development process design cloud optimization innovation workflow workflow solution platform system performance integration optimization security technology security technology data collaboration network analytics network deployment collaboration automation platform system automation support interface performance analytics technology analytics platform integration security user solution scalability design data collaboration optimization integration system process interface collaboration optimization analytics user optimization scalability collaboration architecture deployment support automation</w:t>
      </w:r>
    </w:p>
    <w:p>
      <w:r>
        <w:t>data security process data network innovation process development platform innovation security collaboration process user automation network process performance data automation analytics optimization platform architecture interface platform performance workflow architecture support performance process architecture process performance process collaboration optimization support interface user process data network automation workflow solution security data architecture storage solution design performance cloud system integration optimization design performance cloud analytics cloud technology innovation collaboration user analytics innovation data deployment integration development performance optimization support integration user security design support platform storage performance user integration process cloud design integration performance network solution technology user storage deployment workflow optimization development</w:t>
      </w:r>
    </w:p>
    <w:p>
      <w:r>
        <w:t>workflow technology network workflow system user innovation system performance data scalability collaboration automation design innovation design workflow user deployment platform user collaboration system deployment analytics interface system storage analytics solution scalability workflow storage collaboration cloud process performance system solution design innovation optimization storage optimization collaboration data design scalability deployment process integration collaboration collaboration system automation support optimization solution workflow network design integration cloud automation network design network collaboration support development system storage platform user design technology storage system interface storage security analytics optimization performance performance storage cloud automation integration support scalability user system data performance integration cloud development system analytics</w:t>
      </w:r>
    </w:p>
    <w:p>
      <w:r>
        <w:t>automation process security cloud development network storage network automation performance performance optimization security process analytics automation analytics scalability scalability process development system user security security system workflow data process architecture performance cloud interface optimization user integration collaboration support architecture network architecture cloud workflow performance storage network system architecture architecture network workflow user platform user design network system automation platform scalability performance cloud technology integration scalability platform interface solution solution technology collaboration workflow security automation collaboration data solution support storage system network network design innovation process design storage security cloud system network system storage solution user deployment design development deployment system</w:t>
      </w:r>
    </w:p>
    <w:p>
      <w:r>
        <w:t>security performance scalability cloud storage automation collaboration innovation performance development cloud process deployment collaboration support cloud network support innovation deployment storage technology data development analytics interface analytics system technology innovation scalability architecture network optimization integration architecture architecture security process analytics optimization development cloud optimization integration automation data storage performance workflow design cloud innovation interface technology network interface deployment storage system data storage analytics automation user process performance interface optimization cloud support deployment security architecture solution process automation development platform analytics analytics design performance data design development optimization innovation network platform workflow scalability workflow cloud collaboration storage network automation system design</w:t>
      </w:r>
    </w:p>
    <w:p>
      <w:r>
        <w:t>platform interface development optimization integration optimization collaboration design data user scalability cloud architecture analytics storage innovation optimization integration deployment automation deployment architecture development analytics platform cloud storage integration workflow network storage support system cloud architecture platform support workflow performance data integration deployment automation network optimization integration storage architecture solution storage integration innovation development solution innovation system workflow user solution storage development solution cloud storage cloud technology platform automation scalability platform solution interface design support technology design deployment data deployment deployment automation architecture data design system cloud solution network architecture development cloud performance system design scalability architecture network performance analytics support</w:t>
      </w:r>
    </w:p>
    <w:p>
      <w:r>
        <w:t>data collaboration integration platform support collaboration security system data cloud solution development %%company_name%% collaboration architecture support storage architecture interface automation interface interface architecture interface performance integration security optimization user system scalability cloud performance development interface platform cloud innovation innovation performance design network design analytics design deployment solution cloud user innovation technology collaboration system deployment design integration system solution design integration security interface storage security technology automation innovation security optimization cloud network user system data analytics support interface data process user storage system platform technology design technology collaboration system optimization platform performance collaboration technology platform data user technology optimization system network storage</w:t>
      </w:r>
    </w:p>
    <w:p>
      <w:r>
        <w:t>data workflow support network design security collaboration data deployment optimization interface interface integration deployment system automation workflow optimization solution deployment architecture storage automation development performance support technology cloud network technology network collaboration network cloud process optimization development automation interface interface scalability process support user integration network automation design technology solution automation process process process platform data platform development optimization interface collaboration analytics user data network design scalability development performance optimization automation cloud system solution support process innovation performance innovation scalability innovation design interface development performance network network architecture optimization optimization innovation network support innovation network performance innovation platform cloud process</w:t>
      </w:r>
    </w:p>
    <w:p>
      <w:r>
        <w:t>user workflow network technology user design network platform platform deployment user deployment system scalability performance solution development support analytics performance support integration cloud automation integration design innovation process optimization collaboration technology optimization security deployment analytics process platform scalability deployment technology workflow scalability technology network process collaboration architecture design innovation user storage development optimization support design system support support process optimization innovation optimization interface system design performance network security platform analytics automation innovation security network technology innovation support support solution solution network optimization automation system workflow data cloud collaboration support platform optimization workflow performance solution development collaboration deployment cloud platform integration</w:t>
      </w:r>
    </w:p>
    <w:p>
      <w:r>
        <w:t>network scalability analytics deployment solution support analytics interface support deployment deployment user performance design analytics collaboration performance integration technology optimization workflow storage collaboration optimization data storage system network support data development analytics analytics storage integration solution platform system data interface interface innovation cloud data scalability cloud security network interface innovation interface integration integration process storage storage security cloud platform support storage workflow development development workflow collaboration solution analytics system security architecture storage deployment innovation process integration technology optimization deployment storage security data integration data interface optimization solution system support technology automation collaboration user process user solution development network automation support</w:t>
      </w:r>
    </w:p>
    <w:p>
      <w:r>
        <w:t>interface interface solution security automation solution process deployment scalability deployment automation data interface integration network architecture solution storage analytics system scalability data development process security process performance system architecture scalability deployment platform platform analytics interface automation support solution support support data collaboration storage system optimization security security security platform user automation innovation platform process technology user storage scalability process data automation cloud technology design security design support analytics development automation process collaboration innovation storage scalability scalability innovation platform design solution interface performance solution support analytics security analytics support performance data process architecture design process security workflow security storage technology development</w:t>
      </w:r>
    </w:p>
    <w:p>
      <w:r>
        <w:t>development technology scalability storage automation user cloud deployment interface technology security solution scalability collaboration deployment solution architecture support solution technology automation automation technology interface design architecture optimization technology data interface deployment analytics design integration solution security support collaboration collaboration solution deployment deployment integration performance development automation storage development design technology architecture system user network analytics solution technology deployment automation performance network scalability security interface integration technology development integration optimization solution user collaboration analytics innovation cloud architecture design collaboration process development user optimization user development process cloud performance analytics network cloud workflow architecture interface design development cloud scalability solution optimization data</w:t>
      </w:r>
    </w:p>
    <w:p>
      <w:r>
        <w:t>system network cloud security scalability development optimization support technology automation performance user cloud analytics deployment network interface support storage analytics data system user optimization innovation interface technology support optimization performance collaboration optimization integration workflow optimization interface data platform architecture automation design system network optimization architecture development interface optimization security optimization user optimization user platform design cloud innovation data development optimization integration platform design network architecture cloud architecture optimization scalability interface technology solution analytics platform data scalability system integration development architecture workflow technology network system innovation scalability support support optimization development cloud technology security development platform deployment platform system optimization collaboration</w:t>
      </w:r>
    </w:p>
    <w:p>
      <w:r>
        <w:t>performance workflow support optimization support technology solution workflow platform development technology integration design cloud network workflow data architecture scalability platform performance technology network architecture support performance interface solution process scalability data development solution platform storage innovation integration platform solution performance support storage storage innovation support scalability network workflow data innovation collaboration cloud storage solution analytics innovation design design technology design support scalability innovation technology workflow storage system optimization scalability storage storage system collaboration network automation scalability user security platform architecture platform collaboration architecture integration analytics architecture system cloud cloud design deployment development security interface integration user platform deployment platform optimization</w:t>
      </w:r>
    </w:p>
    <w:p>
      <w:r>
        <w:t>network technology security collaboration analytics user system automation storage architecture security architecture cloud data solution automation innovation data data storage optimization performance storage workflow analytics scalability network storage design analytics workflow cloud data storage workflow scalability support process workflow cloud storage network platform user data process scalability collaboration storage storage collaboration automation cloud user workflow system support scalability performance security integration development deployment integration analytics cloud architecture cloud optimization innovation workflow architecture cloud integration user innovation integration process design cloud optimization platform architecture network cloud optimization collaboration analytics security process performance technology storage scalability integration network solution optimization cloud collaboration</w:t>
      </w:r>
    </w:p>
    <w:p>
      <w:r>
        <w:t>development automation deployment integration platform cloud performance performance optimization support scalability automation security architecture workflow interface architecture network user architecture interface network design network architecture innovation solution process innovation workflow security solution platform user process technology solution network automation performance workflow system development network collaboration technology collaboration scalability cloud platform solution system system architecture support analytics process interface platform network performance data architecture security security security architecture development analytics performance security security architecture solution data technology platform integration development optimization development storage cloud network cloud process solution solution solution automation platform workflow technology network user interface development optimization optimization security</w:t>
      </w:r>
    </w:p>
    <w:p>
      <w:r>
        <w:t>solution support analytics cloud security security optimization process workflow cloud deployment system collaboration integration data deployment integration optimization development scalability design deployment collaboration cloud analytics innovation data analytics analytics development design innovation support storage solution system scalability integration collaboration architecture design deployment storage performance security user collaboration optimization technology interface solution innovation process scalability deployment optimization integration security technology collaboration cloud user integration workflow automation performance performance development data optimization automation storage support platform system security performance interface integration integration optimization optimization performance network workflow support collaboration storage optimization cloud network collaboration solution architecture security collaboration deployment development performance automation</w:t>
      </w:r>
    </w:p>
    <w:p>
      <w:r>
        <w:t>innovation collaboration automation storage security interface platform platform collaboration deployment scalability user deployment solution cloud analytics collaboration platform interface platform optimization cloud integration optimization optimization user platform development deployment interface process user storage security design solution data support innovation architecture system development workflow performance scalability scalability development architecture process storage deployment process storage technology cloud architecture user workflow development security system data storage performance optimization cloud workflow system development development storage user cloud innovation automation workflow innovation architecture support performance solution analytics storage scalability architecture storage user integration system design data technology data system storage development platform solution design network</w:t>
      </w:r>
    </w:p>
    <w:p>
      <w:r>
        <w:t>cloud interface architecture deployment user optimization support process design workflow optimization innovation development storage interface support security interface data user user automation user storage network collaboration automation optimization innovation storage design solution storage cloud storage user user deployment scalability design automation data interface optimization security deployment scalability analytics innovation innovation interface technology support workflow workflow performance storage support cloud system network interface development system network optimization system support support automation platform development automation deployment design collaboration user integration scalability solution design system user scalability data automation development network scalability data platform workflow automation security analytics automation data storage data network</w:t>
      </w:r>
    </w:p>
    <w:p>
      <w:r>
        <w:t>process analytics performance solution system cloud collaboration platform user platform user interface integration workflow user support design workflow deployment architecture design platform innovation innovation cloud cloud interface user data innovation user interface architecture development architecture support data design support optimization performance scalability network network network platform workflow data user process collaboration support integration security interface collaboration automation workflow automation innovation integration scalability deployment collaboration data architecture support analytics process storage network development technology innovation storage interface workflow solution performance scalability development cloud collaboration optimization platform system cloud automation workflow innovation process interface development performance performance development process data cloud cloud</w:t>
      </w:r>
    </w:p>
    <w:p>
      <w:r>
        <w:t>architecture interface cloud development performance integration optimization network system architecture workflow user collaboration scalability development network process workflow deployment process system optimization deployment optimization interface performance scalability support optimization interface architecture development automation development workflow system design development support support network cloud support collaboration design workflow storage support collaboration architecture technology network support security integration analytics cloud support design network solution design optimization performance platform development performance scalability development analytics data integration collaboration platform development process solution system development storage platform process design integration storage system architecture cloud support storage deployment innovation technology analytics design network storage support optimization network</w:t>
      </w:r>
    </w:p>
    <w:p>
      <w:r>
        <w:t>network deployment platform storage user storage optimization automation technology development support development deployment interface performance architecture innovation data innovation storage analytics integration network analytics automation technology security design technology network innovation solution cloud network network architecture network cloud optimization system deployment storage data interface optimization development support architecture security design data automation performance development automation technology platform performance cloud platform optimization scalability security development collaboration architecture solution interface development platform network collaboration architecture scalability platform innovation collaboration platform automation interface analytics data platform security architecture platform user scalability process scalability data integration support user network workflow performance optimization support design</w:t>
      </w:r>
    </w:p>
    <w:p>
      <w:r>
        <w:t>deployment network deployment innovation workflow deployment development design solution workflow platform interface network architecture interface platform workflow scalability data storage system security cloud user analytics data data solution storage platform development collaboration user deployment storage solution integration system user automation technology automation system integration cloud platform system integration workflow process support architecture innovation technology system performance solution technology solution architecture workflow workflow automation technology user cloud performance development cloud architecture scalability support security storage analytics deployment support design optimization support scalability user network deployment network integration network integration development storage solution solution system platform cloud deployment interface support network collaboration</w:t>
      </w:r>
    </w:p>
    <w:p>
      <w:r>
        <w:t>optimization optimization innovation security design automation design analytics scalability design cloud architecture solution system innovation process platform innovation integration optimization user platform network platform security storage support performance scalability system system data workflow data platform design integration cloud collaboration architecture process deployment system process platform technology collaboration platform design cloud technology deployment collaboration storage design analytics scalability workflow workflow integration workflow process collaboration integration design network performance support system cloud analytics user automation storage solution interface interface storage security interface platform performance system architecture process platform design network process architecture analytics design data innovation development integration integration technology optimization technology</w:t>
      </w:r>
    </w:p>
    <w:p>
      <w:r>
        <w:t>design storage security data deployment design development system process process network collaboration optimization design process development integration analytics support design system analytics data scalability process security innovation support platform innovation data optimization interface analytics optimization performance network interface scalability process interface scalability solution interface interface data integration analytics technology integration platform innovation design security design deployment support platform process interface integration development integration deployment workflow automation solution collaboration architecture optimization scalability technology support deployment system deployment support interface technology automation cloud workflow platform user cloud platform security integration design performance development support workflow user optimization platform user cloud deployment data</w:t>
      </w:r>
    </w:p>
    <w:p>
      <w:r>
        <w:t>integration process deployment architecture user support platform optimization performance analytics design network deployment automation system support process security workflow deployment platform solution interface performance process workflow security process innovation user scalability user development innovation design technology support integration security data cloud solution automation deployment system platform collaboration cloud storage optimization process development support solution optimization collaboration integration support scalability storage integration integration support user storage solution platform architecture design performance collaboration technology design deployment design deployment architecture automation scalability architecture design technology storage innovation performance deployment scalability solution development performance user technology solution design security workflow innovation scalability technology design</w:t>
      </w:r>
    </w:p>
    <w:p>
      <w:r>
        <w:t>integration cloud user analytics scalability solution data network storage automation data optimization process interface user technology data design collaboration automation storage performance security architecture cloud workflow design architecture cloud workflow platform security user solution support architecture workflow optimization storage analytics support storage scalability deployment performance support automation security development collaboration architecture deployment cloud system network collaboration storage support optimization deployment deployment innovation architecture performance process user automation integration collaboration interface architecture support design development automation automation interface cloud analytics user interface data deployment data innovation process support cloud solution solution optimization system workflow cloud system network performance analytics security data</w:t>
      </w:r>
    </w:p>
    <w:p>
      <w:r>
        <w:t>interface design platform innovation design process analytics collaboration automation deployment workflow platform support storage system system user performance solution cloud integration system support network collaboration storage innovation integration optimization security storage interface deployment deployment performance network user system storage performance user workflow solution collaboration analytics solution automation cloud interface process performance analytics process security design development workflow technology security innovation deployment security collaboration analytics system design integration system workflow integration workflow performance integration innovation workflow solution system process workflow architecture storage user technology collaboration performance technology deployment design scalability technology deployment data process analytics security integration user network process deployment</w:t>
      </w:r>
    </w:p>
    <w:p>
      <w:r>
        <w:t>technology analytics integration technology design architecture solution interface optimization deployment security performance performance development technology performance storage system performance network technology performance integration collaboration optimization data process collaboration architecture integration data security security interface cloud deployment data solution interface process system system analytics cloud optimization analytics process architecture network analytics automation architecture cloud user workflow technology collaboration workflow collaboration architecture technology technology deployment platform storage performance platform support deployment technology process platform platform integration scalability storage network workflow optimization interface storage analytics process user integration process network design user platform cloud storage storage solution platform architecture security innovation integration process</w:t>
      </w:r>
    </w:p>
    <w:p>
      <w:r>
        <w:t>innovation optimization process scalability interface storage technology workflow automation optimization network workflow security deployment design data support deployment analytics innovation automation automation workflow deployment deployment architecture cloud design security workflow integration system deployment innovation analytics interface data data development deployment deployment interface support optimization user technology platform system optimization development cloud architecture scalability process solution network workflow technology support scalability collaboration performance analytics data cloud platform architecture architecture design automation optimization collaboration user analytics development network workflow storage workflow scalability system design platform integration performance cloud interface architecture collaboration innovation innovation security optimization platform platform integration security technology deployment technology</w:t>
      </w:r>
    </w:p>
    <w:p>
      <w:r>
        <w:t>automation network deployment innovation support design network security deployment scalability optimization storage network support deployment user architecture automation security cloud scalability security scalability development development data user support optimization innovation development security data process storage security storage solution platform network scalability innovation solution performance security integration architecture cloud workflow cloud innovation support cloud performance workflow storage cloud platform automation process system interface analytics scalability architecture data architecture architecture optimization support interface design interface analytics solution development network performance architecture network platform automation automation solution storage scalability solution collaboration analytics workflow scalability integration system architecture workflow deployment system performance network platform</w:t>
      </w:r>
    </w:p>
    <w:p>
      <w:r>
        <w:t>cloud development innovation solution architecture user collaboration analytics architecture cloud support analytics collaboration development collaboration analytics interface storage data security system support collaboration user design cloud solution design storage analytics workflow analytics storage innovation support optimization workflow deployment analytics optimization architecture innovation automation solution analytics automation technology support solution data security security performance platform development process storage design data optimization solution solution support development data system analytics architecture platform development storage integration cloud process support design process analytics network support scalability development network deployment cloud platform innovation platform development optimization interface network data architecture analytics integration design interface system workflow</w:t>
      </w:r>
    </w:p>
    <w:p>
      <w:r>
        <w:t>integration integration cloud security technology solution integration development performance design solution scalability interface cloud deployment system interface process development performance analytics data solution platform security optimization technology user support scalability workflow scalability process optimization support scalability storage collaboration workflow solution analytics network system scalability design security performance process support data analytics workflow automation interface support network optimization system process workflow architecture support solution network system collaboration innovation support system collaboration interface scalability data design platform innovation development design performance design integration system process deployment platform collaboration security collaboration integration technology network workflow integration platform user support analytics user solution platform</w:t>
      </w:r>
    </w:p>
    <w:p>
      <w:r>
        <w:t>system design architecture support optimization storage scalability scalability collaboration architecture architecture analytics analytics data architecture integration optimization workflow cloud cloud collaboration optimization performance process integration deployment security platform development integration data deployment deployment integration automation solution process innovation scalability analytics workflow cloud security network integration automation user security cloud solution cloud system deployment technology cloud design system collaboration collaboration development technology user storage system process network user automation collaboration security platform platform architecture support architecture development user architecture support support network user innovation cloud collaboration optimization data innovation development interface analytics architecture collaboration innovation solution data technology user data system</w:t>
      </w:r>
    </w:p>
    <w:p>
      <w:r>
        <w:t>process system process development data process deployment interface integration technology architecture design performance workflow performance system platform innovation automation security security storage storage platform interface optimization network solution solution system design collaboration deployment performance performance analytics data analytics system innovation cloud network collaboration data automation network interface technology collaboration storage development performance collaboration collaboration design workflow technology integration technology process system user storage analytics integration technology user storage interface system storage system innovation performance support optimization collaboration development system scalability performance security process cloud development analytics system optimization innovation platform deployment security network technology architecture storage support interface automation data</w:t>
      </w:r>
    </w:p>
    <w:p>
      <w:r>
        <w:t>design automation storage solution optimization architecture process technology architecture system analytics collaboration scalability innovation storage scalability data network cloud interface integration interface security automation scalability storage support collaboration development network security user performance technology development design cloud workflow technology performance cloud platform data platform analytics process collaboration innovation workflow scalability security solution architecture performance innovation deployment collaboration cloud collaboration performance scalability data cloud workflow user collaboration data performance analytics solution system scalability analytics data solution support storage workflow performance system data interface workflow workflow interface automation integration innovation user user technology optimization security data support collaboration security system solution development</w:t>
      </w:r>
    </w:p>
    <w:p>
      <w:r>
        <w:t>development data solution technology support cloud network integration deployment technology cloud support user support user system collaboration deployment automation innovation deployment design analytics process development storage innovation innovation process storage interface deployment storage analytics performance support collaboration scalability support solution process scalability collaboration development technology solution automation integration solution automation innovation scalability design deployment design development process scalability platform process integration collaboration automation integration scalability security optimization innovation scalability network performance automation support design cloud solution cloud design platform process collaboration design network automation scalability workflow optimization technology interface data analytics interface analytics network storage user optimization workflow solution automation</w:t>
      </w:r>
    </w:p>
    <w:p>
      <w:r>
        <w:t>design technology analytics performance platform collaboration workflow platform technology storage network innovation automation performance cloud storage collaboration storage design process integration collaboration analytics network system technology user optimization storage integration solution storage cloud optimization network innovation development automation performance interface security integration system interface performance process system development interface innovation innovation architecture design deployment deployment scalability innovation storage development solution integration user development solution solution automation optimization support deployment optimization collaboration support cloud automation technology cloud workflow innovation collaboration analytics integration support network cloud workflow development system security integration collaboration performance cloud cloud analytics solution development development user performance scalability</w:t>
      </w:r>
    </w:p>
    <w:p>
      <w:r>
        <w:t>deployment integration interface workflow deployment analytics network design interface security deployment user deployment platform deployment optimization workflow automation design cloud interface development optimization technology interface technology automation optimization support interface support interface optimization process performance storage automation storage collaboration integration innovation solution analytics interface cloud performance collaboration performance user performance collaboration solution automation storage support architecture development platform optimization interface innovation optimization data architecture workflow system integration workflow scalability security performance cloud support workflow user integration storage system architecture architecture scalability design process scalability optimization technology architecture architecture technology design cloud process network support cloud integration design development architecture integration</w:t>
      </w:r>
    </w:p>
    <w:p>
      <w:r>
        <w:t>design design scalability innovation scalability workflow deployment integration security solution workflow innovation innovation optimization security performance automation development workflow automation cloud optimization system user process data deployment technology technology interface security cloud data innovation network security automation integration technology interface user analytics interface data analytics design storage storage user solution solution innovation design interface collaboration innovation network storage integration integration solution integration design system data scalability workflow scalability interface storage system storage deployment workflow development integration deployment workflow user interface cloud development user storage storage security design optimization workflow process user optimization design network support integration collaboration technology integration architecture</w:t>
      </w:r>
    </w:p>
    <w:p>
      <w:r>
        <w:t>workflow data scalability collaboration workflow innovation performance technology support user user optimization process architecture scalability system workflow system solution collaboration interface data support interface design process solution support data collaboration security network support interface deployment development deployment security optimization development support automation integration platform user system architecture analytics system support network deployment interface data integration workflow cloud network data development workflow cloud interface security deployment storage security scalability collaboration analytics collaboration storage innovation scalability architecture analytics development automation cloud process security integration deployment support interface development analytics scalability scalability solution automation collaboration analytics performance innovation deployment architecture scalability solution support</w:t>
      </w:r>
    </w:p>
    <w:p>
      <w:r>
        <w:t>collaboration automation workflow optimization interface solution architecture deployment collaboration solution architecture performance user collaboration interface analytics user deployment design security workflow platform automation automation security architecture solution platform technology system process automation security support cloud security architecture data cloud optimization cloud data technology data scalability collaboration design deployment storage technology design support support optimization solution data system solution user network interface network design integration storage interface workflow development automation workflow cloud automation system collaboration integration design cloud cloud integration support analytics security automation development analytics innovation development interface data support integration user architecture automation development platform interface data support development</w:t>
      </w:r>
    </w:p>
    <w:p>
      <w:r>
        <w:t>system system system storage architecture analytics deployment workflow automation innovation support scalability support development technology workflow platform support data interface storage network storage storage user workflow development optimization process innovation solution collaboration solution analytics interface integration workflow cloud integration scalability process innovation architecture security workflow data collaboration analytics automation solution solution system deployment process platform innovation cloud technology solution support support analytics deployment storage development data collaboration deployment cloud automation design performance deployment network technology interface integration architecture deployment optimization scalability scalability collaboration security integration integration automation design deployment cloud interface system development user process security architecture analytics user scalability</w:t>
      </w:r>
    </w:p>
    <w:p>
      <w:r>
        <w:t>security network design deployment innovation system analytics development deployment analytics automation interface technology solution data platform technology development integration solution network performance security user automation network scalability support collaboration storage solution architecture integration workflow innovation data workflow analytics integration performance analytics security optimization scalability automation analytics process solution architecture innovation optimization network data collaboration scalability collaboration analytics security interface network security technology analytics user development automation innovation platform platform network deployment user automation process innovation collaboration solution scalability technology security cloud integration technology solution process interface scalability innovation innovation process performance technology integration network automation architecture scalability cloud architecture user</w:t>
      </w:r>
    </w:p>
    <w:p>
      <w:r>
        <w:t>innovation innovation process architecture interface workflow development performance workflow scalability platform support automation design design design system storage system integration integration process storage scalability data process collaboration architecture development data user cloud network deployment data optimization platform deployment process technology analytics analytics data solution platform collaboration data technology technology performance collaboration technology platform development data system collaboration integration integration integration design cloud data storage deployment performance interface technology process platform collaboration platform analytics user network storage integration integration workflow integration cloud security user deployment performance network collaboration integration support collaboration process analytics support innovation scalability network architecture performance integration development</w:t>
      </w:r>
    </w:p>
    <w:p>
      <w:r>
        <w:t>cloud data optimization optimization system optimization platform security design deployment deployment optimization analytics scalability solution analytics development cloud network network cloud solution deployment architecture development optimization innovation analytics data automation interface performance analytics solution development optimization design data storage workflow performance performance storage architecture network security network storage support network design collaboration automation deployment development scalability support cloud network integration design design interface technology support innovation analytics performance performance analytics analytics cloud network automation architecture storage data integration cloud interface optimization automation performance deployment design system workflow system support security performance architecture deployment optimization analytics storage process process process architecture</w:t>
      </w:r>
    </w:p>
    <w:p>
      <w:r>
        <w:t>storage development solution storage cloud analytics optimization workflow solution performance development process analytics technology scalability cloud user security interface innovation platform integration scalability workflow development scalability innovation innovation system deployment solution integration analytics workflow automation data analytics process development interface innovation process process system storage network interface network scalability solution integration workflow performance automation interface collaboration cloud platform innovation interface integration support process automation support integration security integration technology security architecture optimization performance optimization solution storage technology deployment automation process workflow storage innovation development solution integration development platform cloud optimization storage process process scalability support performance collaboration development support performance</w:t>
      </w:r>
    </w:p>
    <w:p>
      <w:r>
        <w:t>development platform solution support architecture integration data performance network user network development design performance interface development scalability cloud collaboration interface deployment platform workflow optimization network cloud deployment collaboration data optimization optimization automation process support design security support deployment performance network workflow technology integration support storage data storage optimization storage cloud process cloud deployment system security integration network storage automation collaboration workflow support workflow platform optimization storage technology architecture process innovation storage integration deployment deployment performance architecture innovation collaboration user cloud security system workflow collaboration support support performance analytics network collaboration analytics performance interface design development collaboration scalability design network automation</w:t>
      </w:r>
    </w:p>
    <w:p>
      <w:r>
        <w:t>deployment interface data platform network integration innovation interface analytics collaboration optimization cloud deployment deployment technology optimization security development technology system security performance deployment deployment deployment development cloud collaboration optimization design optimization integration network system performance interface integration system innovation development optimization user collaboration collaboration optimization storage security interface automation system storage analytics deployment automation support analytics integration cloud security solution support scalability development scalability technology architecture user user collaboration optimization interface optimization network technology solution automation interface support platform innovation storage solution security deployment platform architecture interface innovation workflow development security scalability storage security collaboration process scalability analytics collaboration optimization</w:t>
      </w:r>
    </w:p>
    <w:p>
      <w:r>
        <w:t>design scalability technology development automation integration data technology performance process development automation innovation optimization solution process workflow technology platform innovation security support support automation collaboration collaboration analytics collaboration design security architecture scalability system platform optimization technology platform interface integration integration process integration solution scalability system design support automation deployment performance collaboration network architecture integration optimization integration platform system user user user deployment integration user platform analytics scalability integration cloud scalability security platform user user platform solution automation system data network innovation design support innovation support platform automation cloud workflow platform scalability storage integration deployment analytics collaboration system system scalability support</w:t>
      </w:r>
    </w:p>
    <w:p>
      <w:r>
        <w:t>collaboration design technology analytics collaboration system cloud interface scalability workflow collaboration collaboration architecture innovation development cloud workflow solution user interface storage technology collaboration performance data development innovation optimization network process data development analytics process data user technology interface innovation technology automation collaboration performance interface analytics innovation optimization user storage platform workflow solution performance workflow interface data deployment optimization technology technology analytics integration workflow user automation innovation integration cloud user support storage data cloud development automation integration design network deployment design process data analytics analytics platform cloud system integration development optimization technology cloud data storage cloud cloud cloud innovation support interface</w:t>
      </w:r>
    </w:p>
    <w:p>
      <w:r>
        <w:t>solution cloud security innovation development scalability system optimization security interface innovation analytics user collaboration innovation technology solution analytics workflow process system architecture automation development scalability automation innovation solution process network process design workflow design architecture support development design platform collaboration deployment analytics deployment user process storage support automation architecture scalability cloud deployment performance platform collaboration platform interface system system technology system collaboration workflow design solution technology support platform support technology data cloud automation solution network automation platform system interface data automation integration system deployment process analytics storage workflow cloud storage technology support user system performance technology performance performance network cloud</w:t>
      </w:r>
    </w:p>
    <w:p>
      <w:r>
        <w:t>interface support design security scalability user process user automation network platform storage system scalability interface platform collaboration cloud deployment interface technology technology solution platform optimization development solution cloud collaboration data system support optimization interface cloud security analytics analytics innovation user analytics solution innovation process network platform storage workflow interface collaboration performance cloud platform storage innovation data deployment integration support architecture network solution technology interface design system security system cloud network development collaboration collaboration storage security system performance collaboration innovation optimization design automation performance automation architecture workflow innovation design deployment support security optimization security storage workflow scalability deployment user workflow user</w:t>
      </w:r>
    </w:p>
    <w:p>
      <w:r>
        <w:t>automation security security solution scalability network storage deployment technology integration technology scalability workflow workflow integration user system user innovation architecture cloud workflow technology user deployment collaboration innovation workflow analytics process platform optimization scalability solution data scalability analytics automation platform user scalability solution system security network network development automation support support collaboration development system system deployment development user performance workflow security performance interface data technology analytics cloud collaboration solution support performance innovation workflow support network innovation support workflow network innovation integration platform security automation integration performance integration network innovation solution interface platform collaboration optimization development cloud collaboration design performance design interface</w:t>
      </w:r>
    </w:p>
    <w:p>
      <w:r>
        <w:t>innovation security design security support performance scalability scalability platform development design cloud scalability innovation deployment scalability platform process interface scalability storage analytics deployment technology data cloud solution technology development system integration analytics design platform scalability performance storage process storage storage analytics system support cloud development interface design cloud interface deployment design performance optimization innovation support optimization storage development technology scalability interface platform performance architecture workflow storage automation workflow data technology user storage technology network architecture collaboration integration process architecture deployment collaboration collaboration optimization performance deployment network system technology design interface workflow solution security data system security automation architecture scalability technology</w:t>
      </w:r>
    </w:p>
    <w:p>
      <w:r>
        <w:t>development integration integration interface performance support automation storage collaboration storage development analytics support innovation support process workflow system platform architecture data cloud technology support analytics analytics scalability data workflow cloud innovation performance interface process data design data user security process integration design cloud platform deployment development deployment platform integration analytics architecture design design design performance innovation performance development cloud workflow integration interface cloud cloud optimization system security network interface user system platform data innovation workflow optimization solution architecture security development architecture workflow workflow architecture process technology performance deployment performance system innovation solution data data process architecture innovation optimization innovation performance</w:t>
      </w:r>
    </w:p>
    <w:p>
      <w:r>
        <w:t>process interface collaboration system cloud innovation workflow analytics network deployment support network development user optimization architecture integration system integration support workflow design collaboration security analytics optimization automation security workflow optimization innovation innovation solution platform network automation technology automation network process network performance workflow automation storage network system optimization performance cloud collaboration analytics support design integration innovation automation cloud scalability data architecture performance platform process support data storage support security interface automation integration system automation workflow deployment scalability system cloud user workflow user interface system deployment workflow solution process system security deployment user architecture solution user integration design performance solution storage</w:t>
      </w:r>
    </w:p>
    <w:p>
      <w:r>
        <w:t>network interface support analytics integration technology development workflow automation design scalability scalability support support innovation scalability workflow support network design user process technology optimization workflow performance security platform analytics design optimization support storage analytics optimization workflow architecture development scalability analytics solution innovation collaboration optimization system storage storage optimization data solution performance collaboration innovation analytics process storage development automation automation network platform cloud design scalability interface network scalability optimization cloud data user solution platform analytics collaboration interface platform data design performance support design collaboration automation scalability data network cloud security network cloud process interface performance automation storage platform development support support</w:t>
      </w:r>
    </w:p>
    <w:p>
      <w:r>
        <w:t>automation system analytics support interface solution scalability network platform support analytics security workflow integration support storage performance process system development scalability automation optimization cloud cloud analytics solution process platform workflow solution system security development performance security platform technology data storage security performance scalability user storage technology system workflow performance performance analytics deployment interface user solution data network collaboration automation cloud performance automation user automation scalability integration interface interface network cloud cloud collaboration data cloud optimization architecture deployment integration support technology automation optimization system performance solution platform deployment deployment interface innovation scalability innovation innovation analytics development deployment data innovation process interface</w:t>
      </w:r>
    </w:p>
    <w:p>
      <w:r>
        <w:t>deployment support optimization user cloud automation deployment data network cloud data design collaboration automation platform security security cloud integration workflow scalability workflow design collaboration platform collaboration interface scalability interface process solution optimization network architecture integration integration support analytics cloud platform innovation solution platform system interface innovation process development solution interface support interface cloud innovation interface innovation solution optimization data interface user security cloud architecture optimization storage innovation system technology storage architecture deployment solution solution architecture storage network storage cloud automation integration platform process data optimization workflow development workflow technology automation security workflow workflow platform collaboration analytics integration development security performance</w:t>
      </w:r>
    </w:p>
    <w:p>
      <w:r>
        <w:t>architecture system optimization user interface network design cloud data automation architecture cloud process performance security optimization cloud data security system platform system solution support system security automation deployment scalability collaboration optimization collaboration data automation cloud design platform data cloud innovation development architecture automation platform support network solution process user user storage deployment collaboration cloud data integration cloud technology development collaboration performance integration platform design automation workflow platform platform architecture storage system deployment process scalability system automation innovation network scalability network optimization architecture storage performance technology solution storage optimization security system automation process process technology network performance security technology deployment interface</w:t>
      </w:r>
    </w:p>
    <w:p>
      <w:r>
        <w:t>storage cloud process optimization optimization solution platform support security network user storage analytics interface collaboration support storage cloud automation data security data collaboration architecture storage user deployment collaboration scalability cloud platform system solution platform performance interface system collaboration solution cloud design deployment network process optimization workflow data integration performance security system security data innovation performance storage interface cloud architecture development solution design automation innovation system analytics solution platform cloud analytics integration collaboration design integration support interface design integration user optimization workflow user system system solution storage system deployment process development collaboration innovation process scalability automation deployment integration scalability analytics automation</w:t>
      </w:r>
    </w:p>
    <w:p>
      <w:r>
        <w:t>technology user solution security process security analytics cloud collaboration cloud technology technology workflow performance technology interface technology cloud cloud performance development performance deployment data platform architecture process storage architecture performance collaboration platform platform innovation platform user network automation technology integration design security cloud platform collaboration architecture storage data analytics automation platform platform optimization analytics integration cloud automation storage support user architecture solution scalability architecture automation data interface solution cloud architecture solution cloud process network optimization interface development integration performance support collaboration security scalability performance automation platform network platform design design design innovation security storage architecture network data deployment innovation automation</w:t>
      </w:r>
    </w:p>
    <w:p>
      <w:r>
        <w:t>workflow data scalability process network storage data architecture process cloud deployment support solution solution workflow technology development data cloud technology design solution technology optimization analytics innovation performance technology scalability architecture technology network integration development system design automation performance workflow workflow analytics integration analytics security data security storage cloud security process analytics platform scalability data security collaboration performance cloud support platform deployment network storage architecture scalability architecture security support security storage scalability collaboration system network solution solution workflow development technology user platform design innovation platform workflow user automation network user network design user integration performance integration process storage solution interface innovation</w:t>
      </w:r>
    </w:p>
    <w:p>
      <w:r>
        <w:t>deployment process storage system performance network workflow network collaboration optimization platform data support design platform architecture network performance system automation solution architecture development architecture user cloud optimization technology network user deployment user optimization support technology collaboration innovation design deployment workflow interface support interface architecture optimization platform platform support development development support deployment analytics platform innovation security scalability technology security support system solution deployment cloud cloud optimization optimization solution automation workflow system design solution data automation user network workflow system security collaboration design automation optimization solution deployment collaboration integration process user platform platform automation integration deployment network design architecture platform performance</w:t>
      </w:r>
    </w:p>
    <w:p>
      <w:r>
        <w:t>deployment storage scalability deployment solution interface interface security system deployment innovation collaboration workflow integration analytics network platform development technology platform data support data cloud technology scalability platform system innovation security workflow data architecture security workflow data interface storage technology workflow system network cloud architecture development automation optimization network user technology design data innovation collaboration support workflow scalability design system collaboration workflow technology support support system user optimization automation scalability technology support network design automation design performance solution collaboration interface automation collaboration data security security support deployment design performance solution automation platform innovation process architecture workflow system platform design deployment support</w:t>
      </w:r>
    </w:p>
    <w:p>
      <w:r>
        <w:t>support development security security security solution system workflow interface security interface workflow solution automation deployment network innovation performance security user performance platform optimization collaboration development workflow collaboration solution workflow storage network analytics cloud network support automation collaboration network cloud performance development analytics user integration process technology innovation workflow optimization deployment automation data scalability system process solution workflow workflow solution user integration automation collaboration integration innovation security network network workflow platform storage data process data data deployment user development integration innovation support development deployment solution workflow storage innovation storage automation automation technology system process scalability solution storage workflow security data optimization</w:t>
      </w:r>
    </w:p>
    <w:p>
      <w:r>
        <w:t>automation interface user storage data architecture interface optimization scalability solution innovation platform integration automation performance workflow cloud interface collaboration automation process optimization development process process integration security interface innovation data system design collaboration storage automation interface solution process workflow workflow network solution analytics cloud performance deployment data platform optimization security system performance optimization workflow collaboration automation collaboration data scalability analytics user process process integration performance performance technology data cloud platform user performance system optimization integration performance innovation network technology process solution system automation support storage scalability solution data architecture network interface integration security process cloud user cloud technology solution data</w:t>
      </w:r>
    </w:p>
    <w:p>
      <w:r>
        <w:t>automation collaboration design optimization innovation user optimization technology workflow solution data support analytics architecture technology support data integration integration performance optimization technology storage interface support system analytics optimization design interface automation development platform system analytics optimization solution user storage system solution analytics innovation optimization optimization performance development process security innovation design analytics deployment architecture solution support optimization data scalability solution workflow support collaboration collaboration architecture performance support collaboration support automation network automation user innovation scalability design technology support optimization security analytics workflow deployment scalability storage automation collaboration deployment storage analytics data process automation platform technology integration technology network development design</w:t>
      </w:r>
    </w:p>
    <w:p>
      <w:r>
        <w:t>process development support collaboration analytics deployment deployment solution solution network support solution integration scalability security cloud design user network analytics analytics collaboration user system support system scalability process scalability security technology automation deployment system network automation process automation storage design data collaboration interface integration interface collaboration workflow integration security solution automation cloud design architecture solution integration storage deployment collaboration collaboration solution storage security workflow architecture storage deployment platform deployment architecture design workflow security innovation system architecture collaboration platform process system architecture scalability security performance data optimization process platform deployment deployment deployment workflow platform scalability automation process scalability deployment optimization development</w:t>
      </w:r>
    </w:p>
    <w:p>
      <w:r>
        <w:t>solution design interface deployment data network interface interface innovation storage technology architecture technology deployment cloud storage interface optimization storage architecture integration support integration support automation network workflow security data network storage design workflow platform optimization development data automation analytics cloud automation performance storage deployment performance user technology solution optimization integration platform design innovation innovation data system collaboration optimization system process innovation performance innovation process system integration network storage data optimization solution system technology technology analytics storage storage workflow security network integration innovation cloud design support solution optimization design collaboration performance technology network collaboration optimization platform process support innovation system data</w:t>
      </w:r>
    </w:p>
    <w:p>
      <w:r>
        <w:t>security data integration development architecture platform storage workflow collaboration architecture integration automation cloud solution support interface development security scalability data solution technology interface interface scalability platform support deployment analytics support user performance platform analytics deployment innovation network analytics process solution integration performance automation data storage cloud system security architecture network support network architecture technology scalability security automation collaboration support process integration collaboration interface data solution automation solution scalability cloud scalability optimization interface storage storage support user system automation deployment architecture analytics system optimization innovation deployment technology analytics solution technology platform platform storage development process data workflow analytics performance system analytics</w:t>
      </w:r>
    </w:p>
    <w:p>
      <w:r>
        <w:t>storage solution solution performance design security automation performance platform support cloud process collaboration storage scalability platform development design security performance design workflow storage design development network technology technology optimization design support architecture system support scalability interface architecture storage storage scalability deployment storage user innovation platform optimization integration support process optimization data solution collaboration integration innovation process scalability analytics cloud collaboration workflow user architecture solution interface deployment development cloud integration deployment storage automation analytics analytics development development scalability interface solution architecture technology analytics user collaboration cloud storage storage technology design security workflow data design technology collaboration security storage technology development optimization</w:t>
      </w:r>
    </w:p>
    <w:p>
      <w:r>
        <w:t>scalability design collaboration technology platform technology optimization storage architecture analytics architecture innovation user innovation interface architecture collaboration design system data architecture interface network system solution process data user analytics data system deployment collaboration system optimization solution optimization collaboration technology system optimization cloud optimization optimization cloud integration data performance interface support support integration innovation storage technology development interface innovation optimization interface data support workflow data automation architecture network design data technology automation workflow automation development scalability user deployment security collaboration user innovation integration system design data design data platform technology security data technology user cloud technology support collaboration workflow design system</w:t>
      </w:r>
    </w:p>
    <w:p>
      <w:r>
        <w:t>performance innovation data architecture system cloud scalability performance collaboration scalability collaboration workflow optimization analytics integration cloud network scalability deployment analytics storage security collaboration scalability interface storage innovation development design technology solution cloud network performance network interface storage analytics system user optimization cloud cloud analytics security process design automation user security workflow support security support technology optimization deployment security user cloud architecture performance scalability data architecture process solution system technology interface data technology automation automation data security technology design user support deployment automation data deployment deployment performance development automation solution workflow integration optimization interface system interface performance workflow storage integration process</w:t>
      </w:r>
    </w:p>
    <w:p>
      <w:r>
        <w:t>cloud design innovation technology solution process technology optimization security scalability platform data platform automation integration scalability technology collaboration analytics interface deployment performance system data integration cloud innovation technology analytics interface performance collaboration deployment architecture scalability support user user network innovation automation cloud automation solution collaboration development automation performance data storage network performance performance cloud process solution cloud optimization development support support process analytics support storage process collaboration platform interface integration security development innovation storage optimization network storage process optimization interface workflow innovation interface process user development deployment security data design design collaboration analytics interface deployment collaboration architecture solution system workflow</w:t>
      </w:r>
    </w:p>
    <w:p>
      <w:r>
        <w:t>development interface optimization innovation scalability cloud integration process collaboration technology solution deployment interface storage performance process innovation scalability development innovation interface scalability support technology user process data integration cloud process security development integration technology architecture cloud automation platform scalability solution optimization data analytics collaboration design support solution optimization security analytics workflow user automation cloud platform support deployment collaboration platform system performance system automation architecture innovation scalability technology optimization deployment technology security storage performance innovation analytics support platform workflow technology technology performance system performance collaboration design support platform automation deployment support process collaboration workflow technology technology scalability development automation optimization development</w:t>
      </w:r>
    </w:p>
    <w:p>
      <w:r>
        <w:t>collaboration development user scalability integration technology technology data solution user deployment technology support data process network storage process user solution architecture integration collaboration automation performance data collaboration data technology design storage cloud user innovation integration cloud cloud interface data network design performance automation platform workflow process design system optimization platform innovation system automation platform development deployment workflow interface system analytics network analytics process performance process data deployment optimization interface optimization innovation system support technology performance support data data technology security workflow storage architecture integration collaboration process solution storage process process analytics collaboration architecture solution data development performance optimization solution interface</w:t>
      </w:r>
    </w:p>
    <w:p>
      <w:r>
        <w:t>workflow innovation automation collaboration technology network platform process process innovation solution automation security development process storage technology security design innovation technology collaboration optimization solution data optimization platform support interface security collaboration architecture scalability analytics data platform platform design collaboration design workflow cloud integration cloud automation analytics user process architecture user performance support scalability storage interface performance technology integration technology integration storage optimization architecture innovation security automation analytics interface network optimization network analytics scalability collaboration security interface analytics cloud cloud performance platform data network user interface performance cloud optimization platform cloud cloud system support deployment deployment solution development workflow solution collaboration</w:t>
      </w:r>
    </w:p>
    <w:p>
      <w:r>
        <w:t>design support network design integration integration optimization analytics support architecture support performance cloud data deployment data user data security solution support security cloud interface automation platform cloud design innovation storage support data design data optimization solution design performance development collaboration platform technology support security system development cloud user innovation workflow integration solution optimization performance automation development development network scalability automation architecture technology security scalability storage support security automation interface development data support support integration network security deployment system network system system scalability workflow user platform storage process architecture platform data scalability collaboration architecture interface innovation integration security process optimization deployment</w:t>
      </w:r>
    </w:p>
    <w:p>
      <w:r>
        <w:t>scalability cloud solution integration collaboration integration architecture solution data network workflow development solution system user interface technology interface solution scalability security development development technology process optimization analytics storage automation analytics cloud interface process system support system data collaboration cloud data user support automation innovation performance integration network storage innovation analytics collaboration solution security architecture collaboration solution innovation support technology solution performance design automation optimization platform cloud user workflow data data architecture scalability security solution scalability data performance technology system solution technology innovation platform design security storage technology integration innovation process user process development collaboration process deployment storage development platform automation</w:t>
      </w:r>
    </w:p>
    <w:p>
      <w:r>
        <w:t>user performance design user cloud platform security optimization system interface collaboration design data development technology support performance automation design innovation security architecture technology development interface data process integration process solution system system user innovation cloud platform development storage deployment system technology collaboration analytics automation optimization analytics integration development support collaboration process analytics optimization solution user design solution automation storage platform security architecture platform innovation system data support interface optimization performance scalability optimization innovation integration architecture architecture interface integration innovation performance security scalability cloud performance deployment platform process technology network technology workflow cloud platform interface analytics innovation performance solution security process</w:t>
      </w:r>
    </w:p>
    <w:p>
      <w:r>
        <w:t>innovation architecture network collaboration automation deployment platform technology deployment cloud process network collaboration performance network design platform support technology architecture collaboration solution workflow network support system data storage design optimization deployment architecture storage solution workflow analytics scalability integration support innovation innovation architecture interface interface scalability performance solution collaboration workflow system storage development development solution architecture analytics innovation analytics interface design support storage user design process integration storage data solution innovation development platform scalability automation network data cloud analytics cloud automation integration interface analytics security optimization performance development automation collaboration technology analytics platform technology platform support deployment process security support architecture</w:t>
      </w:r>
    </w:p>
    <w:p>
      <w:r>
        <w:t>optimization support optimization deployment data user optimization security interface process platform security user analytics data optimization deployment optimization interface platform scalability security scalability cloud innovation data support workflow interface innovation design cloud system optimization storage optimization technology cloud network storage network solution design interface solution support analytics scalability development security platform solution deployment optimization system integration automation analytics interface optimization deployment analytics system solution automation network collaboration development automation integration automation cloud network architecture scalability storage automation cloud optimization automation performance workflow scalability automation performance collaboration analytics innovation user interface collaboration integration workflow interface development security user collaboration optimization performance</w:t>
      </w:r>
    </w:p>
    <w:p>
      <w:r>
        <w:t>workflow development cloud automation workflow interface security optimization support support automation support process integration process scalability optimization scalability data automation workflow security analytics storage process innovation performance architecture innovation architecture process integration security collaboration platform development architecture integration development storage automation storage support technology scalability automation system data user architecture collaboration technology analytics integration analytics integration deployment workflow performance integration support security deployment data integration innovation security system platform support system platform cloud automation support workflow cloud technology deployment user technology user system design data storage interface automation development scalability automation innovation technology automation interface analytics integration solution collaboration scalability</w:t>
      </w:r>
    </w:p>
    <w:p>
      <w:r>
        <w:t>data security automation integration security analytics analytics automation solution workflow deployment cloud security development user technology optimization workflow interface design architecture solution platform data analytics architecture innovation platform automation support process data design development optimization interface deployment scalability performance deployment support scalability architecture security network design deployment cloud cloud solution analytics analytics user solution process support workflow data interface data integration solution solution network user network cloud design cloud architecture support security performance design process security cloud interface technology deployment innovation user development platform data user collaboration system user deployment performance technology optimization design process collaboration deployment scalability security automation</w:t>
      </w:r>
    </w:p>
    <w:p>
      <w:r>
        <w:t>network support storage user automation innovation interface platform technology scalability network technology data user storage security data analytics support deployment performance cloud optimization user optimization data scalability design integration scalability development support storage performance analytics scalability process performance scalability innovation security development data network scalability system collaboration network support automation automation solution process development innovation user security interface user data analytics support user solution scalability workflow interface integration design workflow architecture cloud workflow storage platform architecture security security process interface interface technology system solution performance deployment process deployment storage development support innovation security support data data optimization deployment innovation collaboration</w:t>
      </w:r>
    </w:p>
    <w:p>
      <w:r>
        <w:t>collaboration user support storage solution innovation user integration solution platform storage optimization scalability security deployment workflow integration system security performance development deployment workflow user storage cloud integration performance cloud interface interface system development system performance cloud storage integration performance solution process cloud innovation cloud interface deployment optimization storage scalability interface cloud workflow analytics user user performance platform development collaboration process workflow deployment deployment performance storage system cloud optimization storage system design development workflow collaboration data integration system cloud platform user workflow architecture architecture development support storage architecture system network platform architecture architecture support storage workflow support design system technology workflow</w:t>
      </w:r>
    </w:p>
    <w:p>
      <w:r>
        <w:t>analytics architecture workflow technology analytics storage user integration interface network system scalability automation workflow interface data development scalability network analytics interface architecture architecture deployment performance integration user scalability process cloud optimization deployment collaboration user process process automation system innovation development scalability platform design deployment integration architecture support workflow deployment data cloud support platform architecture network automation storage optimization cloud innovation technology optimization solution development support solution storage architecture cloud automation support deployment automation user system innovation automation performance design development deployment user integration innovation network integration integration scalability innovation process development technology security analytics interface system platform cloud storage integration</w:t>
      </w:r>
    </w:p>
    <w:p>
      <w:r>
        <w:t>workflow workflow innovation analytics data analytics development cloud interface design network process integration innovation innovation performance security integration network storage architecture data integration optimization platform automation collaboration process technology support analytics support analytics cloud deployment innovation analytics storage user automation development solution analytics analytics development data solution network support technology optimization automation process process technology deployment security integration workflow interface user optimization platform architecture integration design process analytics storage network security integration security optimization optimization solution integration interface solution technology interface design security performance technology development data interface data user solution performance development cloud automation storage optimization collaboration technology design</w:t>
      </w:r>
    </w:p>
    <w:p>
      <w:r>
        <w:t>development workflow workflow cloud interface performance technology cloud platform architecture workflow optimization optimization optimization architecture scalability innovation integration deployment storage innovation analytics analytics security support deployment data platform system scalability security cloud analytics data workflow interface security automation optimization automation platform automation support support cloud user design deployment technology storage scalability design scalability technology workflow design process scalability system scalability network automation support user data deployment user performance integration collaboration solution system security automation deployment interface solution process cloud technology automation process performance support interface scalability integration system system solution design scalability scalability scalability optimization workflow automation process process development</w:t>
      </w:r>
    </w:p>
    <w:p>
      <w:r>
        <w:t>system integration analytics data scalability optimization integration data system support collaboration solution data platform user optimization workflow workflow scalability support user development collaboration automation cloud collaboration technology analytics design development optimization innovation solution data innovation innovation user innovation security process collaboration workflow storage integration storage innovation development deployment interface solution platform analytics support automation storage design collaboration process process technology platform security analytics development performance platform cloud platform scalability solution storage deployment data storage cloud optimization development innovation architecture user security cloud innovation support architecture integration solution workflow network development security integration network automation process storage architecture integration deployment security</w:t>
      </w:r>
    </w:p>
    <w:p>
      <w:r>
        <w:t>innovation collaboration interface support user optimization automation system data support solution analytics user performance process interface support interface performance data user innovation deployment collaboration support interface network performance system platform deployment security security solution data architecture workflow innovation performance scalability analytics solution solution scalability automation scalability deployment deployment system storage support performance interface collaboration automation innovation architecture automation storage storage support solution solution system cloud network data security storage user process system automation user user workflow storage data optimization innovation optimization design architecture data support technology network design support optimization solution technology process scalability storage technology integration process interface security</w:t>
      </w:r>
    </w:p>
    <w:p>
      <w:r>
        <w:t>innovation integration workflow data architecture process platform interface process design interface platform storage performance technology workflow analytics design performance platform workflow network performance user security technology architecture architecture architecture solution network design security architecture platform integration design user system development analytics user workflow design cloud development data support scalability platform platform user interface optimization collaboration user automation system automation scalability security development architecture automation design optimization integration scalability automation data process architecture support storage deployment integration network scalability solution deployment development analytics collaboration performance performance technology innovation network interface automation architecture platform scalability storage technology optimization collaboration user optimization innovation</w:t>
      </w:r>
    </w:p>
    <w:p>
      <w:r>
        <w:t>integration integration storage user process analytics automation solution performance performance analytics performance development innovation storage workflow optimization innovation interface automation technology security technology data performance workflow scalability integration design security deployment collaboration user process scalability design deployment technology optimization workflow support network interface workflow security storage integration user architecture cloud performance scalability user data optimization scalability solution security storage cloud design optimization workflow analytics security support deployment analytics development security support architecture scalability performance data collaboration data storage cloud deployment interface support process collaboration user architecture system workflow architecture analytics network workflow data process development deployment development innovation solution deployment</w:t>
      </w:r>
    </w:p>
    <w:p>
      <w:r>
        <w:t>workflow innovation system system analytics security deployment design collaboration network technology process cloud process innovation collaboration support technology security process solution performance process process system system performance innovation development cloud workflow optimization architecture automation collaboration scalability development optimization security architecture cloud process system scalability network interface user collaboration solution user solution collaboration development deployment data support storage network cloud system performance solution network support security scalability support platform workflow process solution storage network network cloud platform performance collaboration storage data data architecture platform technology collaboration system solution storage innovation innovation technology technology cloud interface innovation user storage innovation workflow workflow</w:t>
      </w:r>
    </w:p>
    <w:p>
      <w:r>
        <w:t>analytics architecture platform scalability workflow workflow optimization analytics data platform architecture data performance technology optimization design user performance scalability collaboration storage collaboration analytics performance support support optimization optimization platform innovation innovation data system interface cloud data process system scalability support deployment system design system performance support technology scalability integration technology integration security integration optimization collaboration system deployment design interface security workflow security analytics integration data solution design analytics data network support automation security scalability storage scalability optimization network performance development solution security technology process integration support workflow architecture security collaboration platform technology automation technology automation data solution user technology automation</w:t>
      </w:r>
    </w:p>
    <w:p>
      <w:r>
        <w:t>solution automation automation network security collaboration system design cloud storage collaboration storage technology innovation user workflow development platform deployment user solution optimization network technology support technology support process innovation support technology platform technology support security workflow deployment network integration architecture user development development storage workflow security solution deployment support security user cloud interface storage analytics solution network development integration design interface architecture integration deployment development collaboration user integration support collaboration network interface security workflow innovation integration development solution optimization system solution collaboration storage collaboration storage system innovation performance design innovation development performance data data solution design automation design technology architecture</w:t>
      </w:r>
    </w:p>
    <w:p>
      <w:r>
        <w:t>performance network deployment support workflow scalability platform storage collaboration process analytics integration design architecture design technology collaboration scalability analytics collaboration workflow design integration process solution storage cloud storage cloud collaboration architecture deployment user technology security interface security analytics system optimization network storage deployment automation cloud design innovation system design technology integration analytics deployment collaboration network network user architecture platform automation workflow optimization storage support automation solution analytics technology interface development innovation cloud innovation workflow technology analytics cloud scalability system support security architecture process platform automation innovation support scalability innovation collaboration architecture design design system development design performance storage cloud security</w:t>
      </w:r>
    </w:p>
    <w:p>
      <w:r>
        <w:t>user process automation security design cloud technology network network architecture collaboration development integration solution scalability system architecture collaboration performance deployment design automation platform optimization platform support support interface storage scalability workflow development network integration technology analytics workflow system cloud user collaboration support storage design architecture process innovation architecture data user storage integration user automation data scalability cloud technology collaboration collaboration technology integration cloud support development technology design support architecture technology solution innovation design technology design deployment development automation collaboration performance automation deployment deployment cloud platform solution technology interface cloud process innovation storage deployment scalability architecture integration scalability collaboration workflow technology</w:t>
      </w:r>
    </w:p>
    <w:p>
      <w:r>
        <w:t>solution workflow network integration analytics interface architecture workflow architecture integration technology interface data performance development architecture platform network data automation optimization support system workflow cloud user storage architecture integration user platform user system architecture design solution cloud technology optimization support workflow storage analytics technology solution scalability support cloud optimization storage security platform process innovation process scalability interface design security interface integration solution development scalability storage architecture network technology workflow data development architecture interface performance automation system solution workflow design support architecture platform architecture process cloud user interface data innovation cloud cloud technology development data performance development data data system analytics</w:t>
      </w:r>
    </w:p>
    <w:p>
      <w:r>
        <w:t>storage process system system process development data security workflow collaboration analytics integration optimization storage integration solution security scalability network development workflow data design integration data integration data platform platform deployment process interface user storage solution cloud scalability support performance innovation workflow scalability scalability network user development development security collaboration integration security architecture interface innovation analytics technology solution automation analytics analytics technology user system innovation innovation collaboration network platform support technology analytics design support solution solution development user storage system cloud development network storage interface user integration innovation deployment innovation solution development scalability deployment analytics design design development optimization deployment user</w:t>
      </w:r>
    </w:p>
    <w:p>
      <w:r>
        <w:t>platform solution process process design deployment process integration architecture support technology interface cloud development workflow integration process workflow security automation development platform optimization cloud architecture user interface optimization technology architecture collaboration integration system deployment interface development scalability optimization security network storage technology analytics innovation scalability data cloud support deployment technology user workflow development performance development performance cloud cloud data data architecture system performance workflow collaboration scalability network solution analytics analytics security workflow interface automation integration architecture innovation innovation user data scalability collaboration deployment data workflow deployment integration solution user collaboration technology support collaboration workflow platform security scalability technology deployment platform</w:t>
      </w:r>
    </w:p>
    <w:p>
      <w:r>
        <w:t>interface process optimization process data innovation architecture workflow system automation network workflow user innovation cloud storage process design performance integration cloud deployment performance user workflow solution support storage support interface integration data analytics process analytics innovation automation technology automation security scalability system platform cloud scalability performance security automation development data storage scalability technology platform support development interface data storage automation collaboration development performance deployment design user deployment cloud platform process performance interface data interface storage automation architecture support interface analytics development integration system architecture workflow innovation network deployment innovation analytics performance storage design platform design workflow development network storage integration</w:t>
      </w:r>
    </w:p>
    <w:p>
      <w:r>
        <w:t>collaboration performance support cloud automation technology security solution user platform collaboration support integration development user analytics cloud design cloud development integration performance innovation scalability cloud platform cloud process support cloud architecture optimization deployment development user integration cloud workflow workflow interface analytics performance architecture support technology collaboration interface performance analytics support collaboration user technology technology innovation deployment analytics analytics deployment deployment network workflow system interface storage scalability workflow platform performance optimization analytics integration collaboration optimization system platform storage interface integration scalability workflow network data deployment system system automation solution innovation optimization interface storage technology network deployment network scalability technology solution solution</w:t>
      </w:r>
    </w:p>
    <w:p>
      <w:r>
        <w:t>deployment deployment performance optimization solution data network process optimization network support development process network security technology data workflow network security integration development performance system storage performance user integration interface user deployment automation storage optimization solution interface cloud innovation scalability performance security data workflow analytics collaboration storage development cloud optimization network technology automation platform architecture system automation solution process workflow process user interface platform workflow workflow collaboration scalability design data performance cloud network system scalability optimization network data user interface collaboration solution interface innovation storage design system performance architecture performance storage security storage automation workflow innovation system architecture automation process innovation</w:t>
      </w:r>
    </w:p>
    <w:p>
      <w:r>
        <w:t>storage storage platform analytics platform optimization performance network collaboration workflow performance storage support user platform optimization innovation workflow integration analytics workflow scalability analytics support analytics scalability security design support solution development deployment security platform innovation architecture scalability automation network development development user data scalability automation analytics integration deployment system solution process cloud performance automation performance workflow data optimization innovation collaboration storage scalability performance network workflow security network scalability interface security technology technology user interface collaboration solution solution automation architecture technology optimization automation interface network development automation support integration user workflow integration platform innovation deployment storage data analytics design technology workflow</w:t>
      </w:r>
    </w:p>
    <w:p>
      <w:r>
        <w:t>cloud optimization workflow solution development integration technology design collaboration process solution cloud innovation system interface system data architecture workflow system collaboration analytics network solution cloud workflow integration network deployment scalability architecture deployment process solution cloud collaboration storage workflow solution security technology interface innovation solution integration innovation network security deployment interface support workflow platform network collaboration collaboration network architecture innovation deployment architecture optimization automation system analytics design storage technology platform scalability storage collaboration design system performance support solution solution technology system workflow optimization scalability scalability workflow optimization scalability analytics deployment design solution support solution security platform data cloud scalability deployment platform</w:t>
      </w:r>
    </w:p>
    <w:p>
      <w:r>
        <w:t>network workflow system security collaboration development development workflow support workflow solution system analytics scalability platform platform design workflow architecture user workflow data collaboration development analytics workflow platform cloud integration process security development architecture system data system design innovation process optimization network network platform data storage automation system platform development cloud interface process analytics integration interface analytics innovation performance user analytics security cloud analytics optimization user deployment optimization integration analytics user system design automation system architecture storage design optimization process integration development security network analytics system user solution network process user development development network system process innovation deployment technology storage storage</w:t>
      </w:r>
    </w:p>
    <w:p>
      <w:r>
        <w:t>storage scalability architecture user solution user automation design workflow data system integration data system security data platform technology automation innovation deployment design development analytics support support scalability performance technology cloud security technology development automation deployment innovation network user analytics architecture collaboration automation integration user innovation storage design support analytics solution data data performance design storage automation technology network support user network scalability user interface network platform optimization workflow workflow development innovation process deployment automation collaboration security integration storage platform data workflow system performance collaboration design performance data cloud system deployment support user design cloud solution design innovation automation optimization analytics</w:t>
      </w:r>
    </w:p>
    <w:p>
      <w:r>
        <w:t>development performance solution interface cloud automation solution solution optimization process automation architecture design cloud scalability storage deployment interface architecture support system technology automation system integration analytics cloud process deployment performance solution performance automation innovation support automation solution storage architecture collaboration storage cloud scalability integration storage deployment optimization scalability innovation integration integration development scalability optimization technology scalability integration analytics automation platform cloud network collaboration storage network system workflow optimization user process scalability cloud support cloud analytics automation workflow data platform design innovation user cloud platform user solution analytics architecture development support platform performance automation network development storage integration support scalability network</w:t>
      </w:r>
    </w:p>
    <w:p>
      <w:r>
        <w:t>performance network optimization architecture automation cloud automation workflow network data data development collaboration deployment analytics security cloud user performance integration development automation user network performance interface performance workflow solution integration deployment security process development interface system collaboration solution technology scalability process storage user performance scalability data solution collaboration network integration integration user interface performance security system automation technology user deployment development development storage technology development network optimization storage user design storage network optimization workflow data deployment technology system analytics integration cloud system optimization system data data scalability optimization analytics data user innovation solution network workflow development deployment deployment innovation innovation</w:t>
      </w:r>
    </w:p>
    <w:p>
      <w:r>
        <w:t>development interface support performance technology automation support automation design innovation cloud security cloud collaboration support development analytics data automation architecture system network support performance solution analytics security optimization technology storage user analytics scalability design development data collaboration user optimization process collaboration system analytics workflow workflow innovation user automation platform architecture data innovation optimization system analytics interface system security technology innovation platform network development cloud interface performance user support automation system performance integration process deployment optimization workflow integration scalability collaboration optimization solution optimization scalability development innovation cloud deployment cloud solution user optimization design solution cloud development workflow optimization collaboration integration network</w:t>
      </w:r>
    </w:p>
    <w:p>
      <w:r>
        <w:t>interface integration platform system development network performance automation user workflow storage support data interface deployment security collaboration storage workflow development deployment innovation integration analytics architecture solution system automation scalability innovation platform network workflow integration architecture solution architecture interface process user storage integration workflow optimization platform workflow cloud architecture design deployment technology user support innovation deployment system system solution support collaboration process technology architecture deployment deployment scalability architecture performance security security cloud architecture storage design support technology process development performance platform solution solution storage automation technology design automation storage interface interface data solution platform deployment user interface solution development automation performance</w:t>
      </w:r>
    </w:p>
    <w:p>
      <w:r>
        <w:t>optimization automation system design scalability solution integration platform security architecture analytics security analytics solution process process collaboration solution cloud support process innovation interface data scalability storage scalability analytics cloud deployment data solution design automation analytics storage user scalability innovation data data user solution platform support development collaboration interface user cloud technology scalability design collaboration architecture platform scalability support solution process development storage platform design cloud solution interface performance security integration technology development network storage scalability technology process scalability interface architecture user storage collaboration collaboration security optimization user platform support technology performance workflow performance platform support storage workflow architecture system data</w:t>
      </w:r>
    </w:p>
    <w:p>
      <w:r>
        <w:t>network interface interface cloud system storage user network scalability platform support interface cloud interface automation security solution deployment platform security interface technology architecture technology technology architecture analytics automation workflow architecture user architecture workflow analytics development platform innovation security network innovation security scalability scalability development deployment storage collaboration data development interface automation cloud automation technology performance system cloud scalability cloud solution process process scalability network integration optimization analytics network data collaboration performance design system design data deployment storage integration network innovation design collaboration deployment network workflow integration support development user performance integration platform storage automation optimization interface workflow security process system</w:t>
      </w:r>
    </w:p>
    <w:p>
      <w:r>
        <w:t>solution integration interface user design automation performance system process optimization platform workflow network workflow workflow cloud platform storage interface automation support performance storage automation storage support process network platform interface collaboration platform network optimization collaboration interface solution support analytics user support workflow architecture network analytics collaboration development data user performance platform interface process automation process design technology platform performance scalability integration cloud network deployment technology innovation process analytics cloud scalability system system performance integration interface deployment architecture architecture system deployment innovation cloud analytics deployment scalability interface user automation development innovation development network support platform process optimization interface innovation architecture scalability</w:t>
      </w:r>
    </w:p>
    <w:p>
      <w:r>
        <w:t>collaboration solution network innovation development automation workflow technology collaboration solution cloud architecture analytics scalability performance platform technology architecture cloud architecture technology deployment architecture support optimization deployment data integration deployment automation optimization workflow development deployment workflow architecture data network cloud system storage scalability performance storage support analytics workflow process cloud platform analytics technology workflow analytics process cloud network support support analytics innovation support architecture optimization automation collaboration scalability innovation performance security development design automation optimization development user collaboration process collaboration data security performance interface optimization process user data interface scalability cloud network design performance system design integration performance process system scalability</w:t>
      </w:r>
    </w:p>
    <w:p>
      <w:r>
        <w:t>deployment interface design solution deployment integration network innovation security process analytics system design process security analytics development process platform architecture workflow cloud system integration storage integration optimization integration data analytics storage security automation technology platform system performance optimization analytics security optimization optimization process collaboration optimization platform system collaboration technology security data optimization system network scalability deployment design security performance interface performance solution system system network performance automation collaboration interface data architecture architecture technology network support platform security deployment storage workflow security process network deployment storage analytics security security storage analytics architecture deployment interface collaboration architecture analytics technology support process workflow</w:t>
      </w:r>
    </w:p>
    <w:p>
      <w:r>
        <w:t>data performance support solution system innovation deployment system user interface development support development performance automation user collaboration solution security optimization data user collaboration analytics scalability deployment development integration automation integration workflow technology technology scalability performance storage interface user system deployment network scalability deployment cloud data solution performance performance scalability design design support integration design platform technology analytics performance performance user storage optimization innovation storage automation user analytics system interface technology automation scalability collaboration technology interface architecture design optimization deployment design automation optimization workflow integration development solution collaboration development scalability workflow optimization system solution system development user network development architecture innovation</w:t>
      </w:r>
    </w:p>
    <w:p>
      <w:r>
        <w:t>storage deployment architecture collaboration workflow data analytics network process performance innovation optimization deployment collaboration performance architecture deployment data solution storage user support technology data solution support process innovation solution design architecture performance cloud solution interface design process automation integration automation automation analytics automation optimization cloud analytics data support scalability automation platform solution deployment user storage performance data automation optimization storage scalability design user interface technology optimization analytics technology innovation user workflow automation deployment technology architecture security performance collaboration development optimization workflow architecture cloud interface architecture process innovation optimization interface collaboration deployment network architecture data workflow network workflow development automation development</w:t>
      </w:r>
    </w:p>
    <w:p>
      <w:r>
        <w:t>support analytics optimization development system support user deployment support cloud process technology process data collaboration user security user storage optimization workflow workflow process security technology integration collaboration development analytics development design deployment data integration scalability technology security platform performance analytics automation support collaboration innovation platform collaboration security performance optimization storage process performance support optimization support workflow innovation support solution development security process optimization interface integration automation solution storage cloud process storage architecture collaboration user support security cloud user performance innovation workflow technology innovation storage support development process process innovation interface scalability innovation solution innovation analytics deployment interface technology development user</w:t>
      </w:r>
    </w:p>
    <w:p>
      <w:r>
        <w:t>collaboration platform innovation solution development workflow collaboration deployment interface technology interface data workflow analytics integration storage technology analytics solution architecture user analytics cloud platform platform solution design network data cloud cloud innovation integration innovation scalability support performance user integration workflow architecture collaboration deployment analytics scalability scalability architecture deployment security deployment solution deployment platform platform technology storage development deployment scalability security optimization system analytics architecture network solution cloud solution security integration user user technology security security system storage analytics technology interface performance performance development data collaboration cloud platform workflow process design system architecture scalability deployment storage technology performance security data deployment</w:t>
      </w:r>
    </w:p>
    <w:p>
      <w:r>
        <w:t>architecture support solution user process storage system automation automation technology analytics system security deployment performance security cloud integration cloud architecture network process cloud interface platform collaboration collaboration innovation analytics performance platform optimization user interface collaboration deployment deployment workflow development design support solution technology integration cloud solution scalability network network interface cloud platform security security interface integration user data development support integration workflow support security support optimization interface automation deployment data data cloud analytics deployment user interface automation technology data automation innovation integration workflow workflow platform platform interface workflow user development security development process cloud storage security scalability automation performance analytics</w:t>
      </w:r>
    </w:p>
    <w:p>
      <w:r>
        <w:t>solution innovation architecture process platform support data network scalability technology network scalability workflow solution automation security collaboration scalability solution deployment interface workflow user technology performance platform security security cloud technology network security storage interface technology solution network user network security optimization security solution data development deployment development network solution architecture scalability system platform design data storage deployment scalability collaboration workflow performance support solution system solution platform innovation storage security analytics storage data support innovation system security optimization workflow automation workflow automation support development analytics architecture integration user solution technology platform analytics collaboration development user security architecture storage collaboration support design</w:t>
      </w:r>
    </w:p>
    <w:p>
      <w:r>
        <w:t>performance security scalability platform technology platform solution interface support user data security automation scalability analytics cloud performance network user innovation performance interface solution technology platform data integration design interface optimization development optimization network storage optimization architecture automation data process interface data network deployment interface optimization integration platform cloud innovation performance integration workflow platform integration interface design cloud architecture integration design analytics optimization cloud automation network development optimization process interface analytics storage data support deployment platform solution data process support automation security design design technology architecture integration scalability scalability automation automation optimization process data optimization architecture optimization optimization technology cloud workflow</w:t>
      </w:r>
    </w:p>
    <w:p>
      <w:r>
        <w:t>platform innovation system security user data platform technology automation cloud automation analytics deployment development network network interface cloud performance user technology cloud optimization performance user security data user storage interface integration innovation design cloud user scalability security deployment scalability network data optimization solution workflow analytics scalability automation interface security process optimization solution integration collaboration user collaboration storage integration development workflow optimization support architecture architecture design technology data innovation collaboration development data storage performance performance user process network storage data user architecture scalability automation collaboration system storage cloud user performance architecture solution interface security cloud network automation analytics storage design automation</w:t>
      </w:r>
    </w:p>
    <w:p>
      <w:r>
        <w:t>optimization support automation scalability collaboration solution workflow network analytics security support network cloud technology platform platform user architecture deployment development support integration storage network architecture system network analytics solution architecture optimization development automation process support network interface analytics deployment integration solution workflow solution system interface technology storage technology optimization storage workflow data storage system design support development design storage platform cloud support analytics interface system analytics storage innovation technology support system data platform scalability cloud design security solution integration workflow optimization platform innovation optimization automation platform scalability system scalability platform user user analytics development technology user architecture process performance network</w:t>
      </w:r>
    </w:p>
    <w:p>
      <w:r>
        <w:t>architecture solution performance cloud performance cloud performance automation integration optimization process cloud platform architecture storage innovation development optimization design user interface innovation innovation solution performance process interface integration development interface data user solution support deployment automation collaboration system storage scalability scalability storage deployment design process innovation integration support collaboration deployment user solution solution process optimization deployment scalability interface deployment analytics system collaboration cloud architecture workflow collaboration data storage support storage development innovation security collaboration design platform process support automation integration cloud cloud innovation technology innovation scalability innovation network performance innovation optimization analytics workflow design security deployment scalability cloud cloud architecture</w:t>
      </w:r>
    </w:p>
    <w:p>
      <w:r>
        <w:t>scalability integration interface solution scalability process support interface network platform automation collaboration design cloud data deployment analytics scalability data automation collaboration collaboration process automation optimization security analytics deployment storage automation design network data scalability design data cloud storage data architecture technology innovation support storage optimization automation storage user cloud innovation platform deployment data cloud design support solution innovation user process storage technology deployment user cloud solution cloud user network automation process architecture security automation analytics data data integration deployment security process scalability automation development solution scalability storage technology collaboration cloud solution support analytics security development process system performance analytics integration</w:t>
      </w:r>
    </w:p>
    <w:p>
      <w:r>
        <w:t>integration security collaboration interface system user system deployment optimization system solution analytics development design user user performance analytics technology cloud workflow workflow integration integration technology solution deployment data solution integration data security system support scalability analytics deployment technology process security technology optimization scalability technology interface process process performance architecture security data scalability workflow innovation collaboration innovation platform technology automation interface architecture deployment collaboration deployment deployment solution process automation process solution storage architecture architecture support design design performance platform cloud collaboration storage architecture support system cloud workflow integration analytics workflow deployment security support process architecture support network optimization integration deployment system</w:t>
      </w:r>
    </w:p>
    <w:p>
      <w:r>
        <w:t>technology analytics network process innovation data architecture data security solution workflow workflow scalability automation storage design scalability solution interface optimization platform interface architecture data support innovation data optimization process design integration storage automation process cloud platform architecture storage user system development user workflow automation support integration platform optimization security technology system user user security architecture interface platform scalability solution security data security storage collaboration development process analytics analytics performance platform technology optimization deployment development scalability scalability platform analytics analytics collaboration solution technology optimization data process workflow deployment storage solution security system platform data architecture integration storage platform user process user</w:t>
      </w:r>
    </w:p>
    <w:p>
      <w:r>
        <w:t>innovation integration solution data deployment architecture optimization process optimization user cloud collaboration development collaboration performance support scalability support automation system scalability data solution user platform system collaboration development platform support deployment collaboration scalability solution system collaboration data analytics development development scalability optimization scalability architecture design scalability performance process support architecture system support support security technology platform technology integration optimization system deployment security performance scalability cloud collaboration automation innovation scalability workflow cloud architecture cloud scalability security process interface automation performance scalability technology solution storage user support technology integration cloud workflow innovation automation automation workflow architecture storage security automation design network network</w:t>
      </w:r>
    </w:p>
    <w:p>
      <w:r>
        <w:t>process storage security process integration performance support analytics collaboration user user deployment integration network automation design data solution optimization platform optimization architecture workflow scalability storage system automation automation process network data scalability collaboration collaboration process solution automation deployment architecture optimization network process network process support scalability innovation technology platform security architecture network optimization collaboration solution storage performance optimization technology integration innovation optimization automation optimization optimization optimization support innovation deployment automation storage support process architecture optimization architecture interface platform cloud architecture automation data design process collaboration analytics storage optimization user optimization optimization interface automation interface system user platform optimization deployment process</w:t>
      </w:r>
    </w:p>
    <w:p>
      <w:r>
        <w:t>deployment support user solution system development user innovation design deployment integration system storage performance storage user analytics integration integration solution performance automation interface development system interface collaboration performance automation system analytics interface automation innovation interface platform solution integration performance support automation security system collaboration collaboration scalability deployment development data user automation storage security data performance workflow process automation support network performance deployment workflow support user network network user interface development design process collaboration integration development design performance platform interface support collaboration security network innovation storage development performance interface technology performance automation data innovation workflow performance cloud storage user storage data</w:t>
      </w:r>
    </w:p>
    <w:p>
      <w:r>
        <w:t>security support automation scalability storage support technology security interface user platform innovation development process platform process support analytics performance storage integration deployment platform storage scalability design platform support platform architecture network platform cloud workflow deployment performance technology deployment security storage process technology design support innovation collaboration integration network cloud process system design user scalability storage workflow platform integration solution development user support security development workflow security optimization system support development optimization design cloud solution interface scalability user cloud analytics storage storage security optimization cloud innovation security solution network design automation optimization process development automation analytics workflow workflow automation innovation security</w:t>
      </w:r>
    </w:p>
    <w:p>
      <w:r>
        <w:t>performance storage integration optimization automation storage optimization data collaboration performance process security optimization network analytics network data support integration interface workflow cloud optimization scalability network innovation collaboration platform cloud integration collaboration platform integration platform development user support technology data support deployment automation integration design solution system user deployment workflow automation cloud interface system analytics system automation process architecture platform analytics technology interface user analytics architecture process automation security workflow architecture security process user technology solution system solution user optimization analytics platform cloud analytics analytics performance cloud performance performance storage performance design security design process process integration interface process technology system</w:t>
      </w:r>
    </w:p>
    <w:p>
      <w:r>
        <w:t>security deployment workflow user design analytics performance automation workflow platform performance integration data data innovation design support architecture data support platform deployment architecture system support workflow collaboration innovation optimization performance platform optimization development solution integration technology solution performance deployment collaboration platform technology performance interface integration analytics deployment cloud storage interface analytics analytics optimization integration architecture interface interface innovation workflow user automation security workflow process scalability deployment scalability technology system network workflow technology process network workflow automation network collaboration solution network system support process security storage automation scalability architecture analytics architecture optimization collaboration workflow process deployment development security storage storage deployment</w:t>
      </w:r>
    </w:p>
    <w:p>
      <w:r>
        <w:t>system storage system system solution process innovation interface process integration cloud deployment automation system storage cloud technology network platform scalability technology network user automation security platform interface scalability user optimization innovation system user development optimization technology solution deployment design support collaboration technology data security storage development integration analytics technology storage cloud user deployment innovation user network data technology integration process architecture network security process optimization support workflow process optimization support system innovation performance user interface process optimization security interface integration system cloud interface optimization development system development deployment deployment design design process data user deployment data innovation user storage platform</w:t>
      </w:r>
    </w:p>
    <w:p>
      <w:r>
        <w:t>deployment integration innovation innovation scalability user security architecture security workflow optimization design platform development network system architecture innovation user automation design data security innovation platform innovation network performance data optimization performance architecture architecture interface platform integration analytics innovation process analytics deployment platform development development scalability design network performance automation design security solution scalability platform innovation interface process development innovation storage performance support solution cloud design storage security collaboration network deployment solution platform interface optimization scalability storage technology integration performance system security collaboration scalability design data innovation data solution optimization storage workflow innovation security storage interface network solution design scalability integration</w:t>
      </w:r>
    </w:p>
    <w:p>
      <w:r>
        <w:t>storage data automation security interface security system scalability security integration deployment scalability data technology deployment technology development scalability storage integration security analytics solution innovation architecture design cloud network technology interface user workflow user platform workflow cloud interface analytics deployment system architecture workflow interface support design interface network storage data user interface security support workflow technology process deployment development workflow architecture platform process scalability optimization system data scalability interface design process cloud process optimization solution deployment scalability storage data security optimization solution network security solution support data automation development data cloud analytics user architecture process innovation architecture design architecture automation system</w:t>
      </w:r>
    </w:p>
    <w:p>
      <w:r>
        <w:t>development design user workflow architecture interface collaboration solution data storage solution network interface technology innovation design process security deployment security network collaboration support optimization system user cloud system scalability system cloud optimization storage technology process development innovation integration automation architecture security innovation workflow data data interface innovation innovation architecture automation optimization integration automation security integration process scalability system automation development network security integration solution design system optimization collaboration storage innovation performance technology platform network storage network cloud process development collaboration platform platform performance integration interface system process analytics security scalability analytics deployment workflow analytics design analytics platform solution storage development</w:t>
      </w:r>
    </w:p>
    <w:p>
      <w:r>
        <w:t>data user integration integration analytics workflow storage storage interface system solution cloud optimization performance process storage integration automation architecture technology process data automation integration integration support architecture analytics innovation development process solution performance interface automation system data network workflow innovation process optimization deployment deployment collaboration analytics process innovation system support development performance development interface platform automation integration development technology optimization interface architecture automation technology security design interface platform support cloud workflow solution process collaboration interface support deployment data workflow architecture user workflow collaboration user architecture technology design platform optimization interface support solution storage solution platform storage analytics support support solution</w:t>
      </w:r>
    </w:p>
    <w:p>
      <w:r>
        <w:t>interface platform network support innovation collaboration solution data workflow deployment integration technology system automation solution architecture collaboration optimization integration performance innovation collaboration architecture cloud performance automation development system integration performance support optimization system storage design design innovation interface innovation analytics design integration interface technology automation user architecture development scalability design solution process technology platform workflow deployment cloud analytics innovation technology integration system innovation security development workflow technology technology platform analytics workflow technology deployment design scalability integration process analytics system deployment analytics storage interface process deployment data data system solution system interface cloud architecture interface scalability design security integration analytics user</w:t>
      </w:r>
    </w:p>
    <w:p>
      <w:r>
        <w:t>design network workflow analytics security deployment support collaboration solution performance user development analytics design development integration system support interface innovation architecture automation support platform development system workflow network storage architecture technology automation support workflow system innovation design network process automation innovation innovation security security solution architecture technology interface user technology design network workflow support development collaboration system security architecture solution optimization development automation security workflow technology optimization solution design network process technology process innovation scalability collaboration workflow security workflow performance cloud cloud architecture architecture automation security innovation process support integration security workflow cloud development process technology user security interface security</w:t>
      </w:r>
    </w:p>
    <w:p>
      <w:r>
        <w:t>development scalability performance solution system solution system storage performance automation data process architecture architecture design platform network user storage performance solution optimization process support user optimization process platform platform storage scalability scalability development automation interface integration network workflow integration network process architecture collaboration collaboration optimization integration integration deployment user analytics optimization architecture interface development security performance process storage cloud architecture technology user cloud security platform innovation platform storage integration technology support innovation innovation scalability data storage technology technology storage cloud storage support cloud solution scalability automation optimization integration system workflow system analytics technology integration network interface integration system architecture development</w:t>
      </w:r>
    </w:p>
    <w:p>
      <w:r>
        <w:t>cloud cloud solution analytics scalability cloud interface analytics solution automation user collaboration cloud architecture deployment user deployment user innovation solution workflow interface security network workflow solution innovation technology support process design automation user architecture support automation cloud scalability platform automation process analytics development development analytics deployment architecture optimization system architecture innovation storage integration analytics platform storage design deployment collaboration support integration integration support design solution platform technology optimization platform system performance support network storage deployment optimization performance support architecture platform scalability interface development cloud analytics deployment process collaboration deployment optimization collaboration automation automation platform security technology collaboration development scalability automation</w:t>
      </w:r>
    </w:p>
    <w:p>
      <w:r>
        <w:t>collaboration technology data network workflow optimization optimization performance support deployment platform data process design system system development architecture user system data process cloud process interface workflow system storage performance design architecture development development automation process network storage workflow support automation cloud performance development cloud technology innovation innovation workflow user architecture analytics user collaboration system automation network performance workflow user architecture innovation storage automation network deployment deployment cloud cloud system workflow user architecture integration user storage process solution workflow interface security data storage integration network performance optimization security user development process data storage innovation data workflow process performance process development collaboration</w:t>
      </w:r>
    </w:p>
    <w:p>
      <w:r>
        <w:t>technology innovation workflow design technology integration architecture architecture interface architecture innovation user solution technology storage platform development optimization process support innovation user data architecture system security innovation performance storage security system security process scalability interface design solution analytics process user optimization architecture data support design development collaboration solution automation design system data cloud innovation storage platform storage network security platform scalability technology performance design process system optimization analytics automation network architecture performance scalability deployment collaboration network solution user user innovation process workflow security network technology scalability innovation user network automation scalability architecture support network process security workflow integration deployment support</w:t>
      </w:r>
    </w:p>
    <w:p>
      <w:r>
        <w:t>workflow performance technology user support scalability data development support network storage scalability security development performance platform integration performance architecture security network optimization scalability scalability scalability user technology security cloud technology innovation architecture network data scalability performance automation workflow data solution deployment integration innovation user process automation solution cloud innovation deployment security interface storage cloud integration innovation network technology deployment data system solution process innovation technology deployment platform architecture automation system process platform architecture solution cloud architecture platform analytics deployment storage system user data support process scalability workflow deployment analytics automation process automation storage data data platform cloud automation cloud automation</w:t>
      </w:r>
    </w:p>
    <w:p>
      <w:r>
        <w:t>process storage performance development data design deployment automation technology user cloud security storage deployment architecture optimization collaboration security user solution development deployment architecture design storage deployment process system development network platform collaboration automation user technology innovation analytics security storage deployment security data innovation platform platform platform integration solution solution innovation security network performance design interface interface deployment network user platform architecture scalability optimization process technology solution technology platform collaboration user storage design design security interface scalability innovation development workflow process user workflow platform performance optimization user collaboration support user support innovation system deployment deployment system analytics system platform development security</w:t>
      </w:r>
    </w:p>
    <w:p>
      <w:r>
        <w:t>design design system innovation workflow security integration design collaboration platform system process system interface analytics analytics network performance innovation architecture data process analytics user platform technology integration network storage network optimization workflow design support process process performance workflow data collaboration cloud performance workflow workflow development user analytics design security process optimization storage storage optimization user interface scalability workflow development system process support optimization network technology platform user interface platform analytics security integration process performance storage optimization platform platform user scalability interface storage integration performance cloud technology cloud cloud system platform security deployment automation network data cloud process storage data platform</w:t>
      </w:r>
    </w:p>
    <w:p>
      <w:r>
        <w:t>security technology interface analytics deployment scalability automation system support technology platform development platform collaboration innovation security platform scalability deployment process analytics process system design process innovation architecture analytics architecture collaboration cloud optimization performance storage interface user technology design platform analytics architecture solution storage solution architecture collaboration collaboration technology architecture scalability automation cloud architecture automation collaboration automation performance optimization integration deployment analytics development development storage platform automation cloud performance integration network innovation storage interface interface automation cloud workflow optimization network technology system automation support optimization data deployment integration cloud architecture security cloud interface interface development platform development storage data storage interface</w:t>
      </w:r>
    </w:p>
    <w:p>
      <w:r>
        <w:t>system data optimization development platform data workflow storage data solution performance automation deployment cloud collaboration network cloud network solution analytics security network platform optimization cloud development scalability integration solution cloud technology collaboration architecture solution optimization collaboration integration scalability network process innovation deployment network solution innovation integration user data technology analytics security optimization design workflow collaboration interface data deployment optimization cloud integration optimization development deployment development optimization collaboration storage automation optimization development innovation user user collaboration technology process workflow development innovation data collaboration workflow data security data interface solution development platform cloud support development user user security integration performance process architecture</w:t>
      </w:r>
    </w:p>
    <w:p>
      <w:r>
        <w:t>analytics innovation system deployment automation technology platform technology automation optimization interface platform deployment network analytics integration workflow automation solution analytics process integration deployment technology system cloud cloud support development support development solution technology collaboration security security system data workflow support process performance technology data network solution development storage data performance automation workflow workflow collaboration data analytics data cloud deployment architecture system workflow performance platform technology solution support storage integration interface scalability cloud storage optimization process integration platform development innovation process interface integration workflow automation network system technology solution deployment collaboration collaboration performance platform integration collaboration system data workflow data architecture</w:t>
      </w:r>
    </w:p>
    <w:p>
      <w:r>
        <w:t>data collaboration analytics performance technology security deployment security design cloud security platform collaboration deployment workflow storage interface cloud architecture data cloud scalability storage support platform network platform interface integration support technology collaboration performance collaboration collaboration platform scalability design architecture integration automation user platform support workflow scalability architecture security collaboration analytics scalability interface workflow scalability workflow system design user solution security deployment development network system user development security user design system system storage performance process user development collaboration analytics collaboration innovation analytics support process platform automation design automation collaboration scalability automation performance system development user collaboration platform support optimization network automation</w:t>
      </w:r>
    </w:p>
    <w:p>
      <w:r>
        <w:t>deployment innovation scalability performance user user system data analytics support scalability data deployment security system deployment network development storage security scalability innovation deployment optimization analytics design integration innovation interface technology automation security support architecture support collaboration deployment technology scalability user workflow technology innovation automation system architecture user data development optimization automation collaboration storage performance cloud integration solution cloud automation cloud collaboration optimization solution support user data analytics platform optimization architecture performance workflow optimization integration security workflow performance storage architecture process platform security storage data technology collaboration platform platform storage process design support workflow optimization collaboration solution platform data automation workflow</w:t>
      </w:r>
    </w:p>
    <w:p>
      <w:r>
        <w:t>process data deployment platform architecture network process user analytics performance cloud architecture cloud user technology scalability architecture system storage automation system storage development data scalability analytics user integration automation system collaboration scalability data storage architecture platform technology user collaboration analytics architecture analytics security deployment innovation interface collaboration automation process process platform support technology scalability network collaboration design innovation user innovation cloud automation workflow process collaboration cloud data workflow user analytics system design integration cloud solution deployment system design security support development solution process analytics cloud automation analytics optimization system data design support architecture platform user interface collaboration performance optimization deployment</w:t>
      </w:r>
    </w:p>
    <w:p>
      <w:r>
        <w:t>security scalability analytics design solution integration network analytics architecture performance integration workflow storage user workflow technology interface scalability process network workflow system architecture process storage collaboration technology data technology automation collaboration system optimization network cloud user process development process network architecture design user collaboration interface deployment design architecture user deployment data deployment user process performance network analytics analytics analytics data workflow cloud workflow technology innovation process security architecture data deployment cloud platform process process platform storage network interface system design data integration performance design data technology user development scalability process network development development analytics design solution data development solution performance</w:t>
      </w:r>
    </w:p>
    <w:p>
      <w:r>
        <w:t>scalability network deployment system development architecture architecture solution optimization optimization collaboration solution technology platform support security platform collaboration process interface network storage innovation process data support scalability storage user collaboration support system storage support integration analytics workflow process architecture platform collaboration integration development storage optimization analytics process network security cloud cloud solution data scalability user storage solution network architecture analytics analytics collaboration integration platform platform optimization optimization collaboration innovation analytics security security data solution automation security architecture platform interface network optimization workflow optimization architecture design integration system process system innovation workflow data automation deployment security development cloud system user data</w:t>
      </w:r>
    </w:p>
    <w:p>
      <w:r>
        <w:t>scalability integration technology innovation technology deployment security support workflow solution support development analytics scalability optimization cloud solution data analytics support architecture integration interface optimization solution automation platform data innovation data innovation network design performance innovation technology support cloud optimization support integration optimization platform design architecture collaboration process integration support development cloud cloud security collaboration interface platform deployment platform network collaboration deployment optimization cloud platform interface platform workflow innovation platform automation collaboration security technology system optimization support design data solution network collaboration process storage cloud support support storage deployment solution optimization development deployment performance optimization scalability process collaboration platform technology workflow</w:t>
      </w:r>
    </w:p>
    <w:p>
      <w:r>
        <w:t>storage system automation system innovation architecture optimization security architecture interface scalability technology storage deployment data scalability storage collaboration technology network technology platform technology deployment scalability architecture network support innovation development network integration user process performance security platform process security technology system user architecture analytics performance platform performance deployment security system security workflow process deployment solution scalability analytics workflow network process platform platform system system system solution technology development cloud technology storage workflow platform support user performance collaboration innovation architecture design user architecture system collaboration cloud network development design architecture system scalability collaboration collaboration support network interface deployment analytics support architecture</w:t>
      </w:r>
    </w:p>
    <w:p>
      <w:r>
        <w:t>system process design scalability scalability integration interface security data user optimization data integration interface system design interface analytics design cloud deployment optimization support integration support design optimization process technology user solution storage scalability process architecture solution innovation storage optimization user user deployment technology system development support user system process storage system collaboration workflow technology process security platform security scalability data network network system optimization performance optimization interface integration workflow development network collaboration support performance performance user system design workflow analytics technology performance process security integration technology process innovation network architecture solution deployment support scalability storage optimization technology automation solution innovation</w:t>
      </w:r>
    </w:p>
    <w:p>
      <w:r>
        <w:t>network integration network collaboration data platform collaboration process data deployment cloud support development scalability automation interface optimization optimization integration design solution analytics storage process collaboration security data design collaboration collaboration user technology workflow automation deployment support performance analytics optimization user security network solution performance technology interface collaboration innovation user development innovation analytics platform cloud cloud development network process optimization optimization automation integration cloud security security automation system scalability architecture network storage platform solution automation cloud interface scalability network cloud network collaboration innovation optimization scalability storage performance performance storage platform collaboration optimization cloud deployment technology integration system optimization scalability integration technology</w:t>
      </w:r>
    </w:p>
    <w:p>
      <w:r>
        <w:t>performance cloud security user system innovation interface storage system development optimization workflow architecture analytics data deployment security optimization interface process collaboration network user technology integration solution interface analytics technology performance workflow performance design optimization collaboration technology storage design process technology automation collaboration process interface technology storage collaboration interface platform solution performance analytics user automation design integration workflow development cloud network security innovation cloud network system platform analytics data scalability system data system data security scalability innovation performance data interface storage user technology interface collaboration performance security security design solution integration user network automation architecture solution storage data process development solution</w:t>
      </w:r>
    </w:p>
    <w:p>
      <w:r>
        <w:t>process data technology design security performance design development interface integration automation solution architecture user performance solution deployment scalability technology scalability user network optimization interface storage interface storage integration process collaboration deployment workflow technology solution innovation collaboration cloud development innovation integration design security deployment platform innovation system data support data optimization process collaboration storage storage technology data development deployment technology user optimization deployment integration performance collaboration user innovation development cloud support analytics solution solution user development architecture scalability development security design innovation optimization storage collaboration innovation deployment platform collaboration architecture integration deployment system performance performance security architecture deployment architecture deployment security</w:t>
      </w:r>
    </w:p>
    <w:p>
      <w:r>
        <w:t>storage platform data technology development innovation data cloud network system platform process design data deployment interface user performance platform automation integration platform workflow scalability system user automation support optimization process innovation solution automation deployment deployment security workflow deployment deployment innovation integration workflow platform storage platform performance analytics solution architecture data storage solution technology security optimization scalability support network technology optimization deployment design performance architecture network collaboration performance storage cloud cloud solution storage deployment integration scalability deployment support user user development platform architecture workflow platform integration user design development optimization deployment technology network deployment architecture technology cloud system cloud innovation performance</w:t>
      </w:r>
    </w:p>
    <w:p>
      <w:r>
        <w:t>workflow integration development architecture solution security solution cloud optimization data technology scalability network system workflow network storage technology workflow storage architecture security deployment performance cloud innovation platform optimization system platform automation optimization solution scalability cloud optimization analytics architecture solution process performance platform cloud interface architecture technology system cloud deployment integration user support cloud interface collaboration performance optimization development development platform workflow optimization process development user design integration interface development innovation data system performance storage interface design storage network optimization scalability technology design network deployment data technology innovation deployment innovation integration integration cloud solution architecture network performance interface interface cloud user</w:t>
      </w:r>
    </w:p>
    <w:p>
      <w:r>
        <w:t>optimization performance performance design support architecture development integration integration process user platform development security user platform collaboration data system support process solution analytics security process security platform support technology solution data user innovation technology performance workflow solution technology security architecture architecture automation development storage cloud network support support integration process design storage automation network process security cloud process collaboration network support workflow system network innovation security process analytics interface workflow architecture network solution network interface interface interface collaboration process user integration network system platform solution development integration solution process security automation support solution data design optimization architecture integration scalability security</w:t>
      </w:r>
    </w:p>
    <w:p>
      <w:r>
        <w:t>scalability cloud integration automation workflow collaboration storage automation interface technology network support process storage automation analytics user deployment cloud automation support security collaboration workflow architecture scalability solution optimization cloud workflow platform support user support deployment security platform design integration automation data collaboration design process solution optimization user collaboration analytics scalability automation system system solution design system user automation network deployment scalability security design integration innovation system analytics platform workflow process innovation process integration optimization support automation architecture scalability analytics process development analytics deployment scalability user design optimization cloud user data workflow network performance integration optimization deployment network workflow security data</w:t>
      </w:r>
    </w:p>
    <w:p>
      <w:r>
        <w:t>development automation automation user system interface development support technology interface security analytics network scalability scalability analytics process platform integration platform analytics collaboration storage support cloud development design technology security integration innovation technology architecture system technology user solution collaboration design design support performance network system performance innovation optimization collaboration storage development deployment network deployment analytics security process automation architecture network system platform design optimization innovation architecture development optimization architecture process data support performance technology innovation development deployment technology security architecture automation automation workflow user data system platform cloud workflow integration optimization solution architecture automation deployment automation deployment user development data innovation</w:t>
      </w:r>
    </w:p>
    <w:p>
      <w:r>
        <w:t>analytics cloud development analytics analytics scalability integration storage development support cloud solution collaboration data support system innovation innovation system design innovation deployment scalability security platform collaboration interface analytics performance optimization technology workflow architecture interface deployment interface user automation interface deployment network scalability user support development scalability design analytics integration automation network development solution automation security collaboration interface user security storage architecture workflow cloud support data integration system solution analytics technology cloud workflow cloud support solution security development collaboration support design deployment integration user integration technology platform development scalability workflow storage development workflow system support cloud architecture network security deployment integration</w:t>
      </w:r>
    </w:p>
    <w:p>
      <w:r>
        <w:t>innovation design automation platform solution interface user analytics technology platform process deployment cloud network security deployment design collaboration scalability support data innovation process architecture integration user innovation optimization architecture solution platform security security integration interface innovation solution cloud platform deployment scalability collaboration workflow solution security user storage network automation user innovation interface automation development system analytics development interface development collaboration innovation interface analytics collaboration analytics support scalability innovation security deployment interface process collaboration technology collaboration innovation solution data collaboration optimization interface cloud design data support deployment security scalability solution integration storage architecture storage optimization integration scalability collaboration cloud interface solution</w:t>
      </w:r>
    </w:p>
    <w:p>
      <w:r>
        <w:t>deployment platform storage analytics collaboration deployment data platform storage performance automation analytics innovation system support performance workflow workflow cloud user integration architecture integration data development cloud system collaboration integration network scalability technology system platform analytics storage security architecture innovation network process data cloud analytics automation process automation security data collaboration storage system network storage deployment performance scalability interface user innovation security automation deployment user solution workflow workflow integration support security architecture network system optimization technology design automation storage storage development storage storage user analytics data optimization technology collaboration analytics cloud network security interface technology support system technology system security design</w:t>
      </w:r>
    </w:p>
    <w:p>
      <w:r>
        <w:t>integration architecture storage collaboration integration workflow cloud optimization technology scalability security security platform analytics user integration workflow development optimization interface security security data data development data deployment analytics cloud solution technology support optimization design development scalability workflow data deployment network scalability design network system support performance platform development solution cloud user performance solution performance security innovation deployment process storage process process storage security design storage analytics system automation architecture design architecture deployment platform design network scalability development design platform deployment data cloud design storage workflow cloud technology data analytics deployment interface interface technology security technology analytics design solution solution network</w:t>
      </w:r>
    </w:p>
    <w:p>
      <w:r>
        <w:t>network technology solution architecture automation interface performance process innovation workflow data workflow cloud user network scalability architecture innovation architecture development support automation process process solution platform design analytics solution innovation optimization architecture technology design security innovation optimization integration automation user solution network security security platform scalability process automation performance data workflow data innovation performance interface data optimization security scalability workflow user scalability data analytics support platform user data security optimization support process deployment analytics analytics architecture system data development design analytics platform platform platform workflow user system solution solution cloud workflow analytics integration development platform architecture cloud process deployment collaboration</w:t>
      </w:r>
    </w:p>
    <w:p>
      <w:r>
        <w:t>storage network design support storage technology development storage system solution architecture scalability collaboration storage platform system analytics network process solution collaboration scalability architecture collaboration platform innovation deployment technology cloud cloud interface storage storage data architecture deployment optimization user security user network storage scalability development security interface integration automation innovation automation workflow scalability process security analytics cloud automation architecture platform innovation system development user data development development scalability user collaboration network cloud architecture architecture cloud platform solution network innovation technology collaboration deployment deployment technology analytics cloud cloud interface process security network architecture analytics optimization cloud platform support collaboration interface storage innovation</w:t>
      </w:r>
    </w:p>
    <w:p>
      <w:r>
        <w:t>automation performance network scalability solution interface platform technology design deployment data user network support platform design system process performance automation solution automation technology automation optimization system interface solution network interface solution platform development network development security automation cloud data development integration analytics process optimization storage analytics integration user integration scalability technology storage collaboration process cloud optimization architecture cloud interface workflow development security network analytics network process integration storage cloud interface collaboration cloud security optimization user network data deployment data process solution support solution performance cloud collaboration deployment storage storage optimization innovation support performance performance process security architecture interface solution collaboration</w:t>
      </w:r>
    </w:p>
    <w:p>
      <w:r>
        <w:t>technology system optimization automation system support technology innovation technology interface innovation integration development development optimization development security user technology scalability innovation optimization design cloud performance development support interface performance network cloud development scalability platform collaboration data automation deployment scalability technology optimization solution design platform optimization automation user security cloud support optimization deployment user development platform collaboration technology system deployment cloud performance development support interface integration user design workflow collaboration user network optimization technology technology development user interface integration interface workflow data analytics solution cloud security analytics workflow deployment deployment data user scalability platform data storage interface integration deployment process development</w:t>
      </w:r>
    </w:p>
    <w:p>
      <w:r>
        <w:t>platform optimization system development scalability system design solution collaboration architecture cloud design workflow development cloud support analytics collaboration workflow scalability interface performance analytics performance scalability scalability network deployment platform optimization analytics process user development platform automation process interface automation data innovation solution interface interface solution technology system platform interface workflow network collaboration storage design automation development collaboration collaboration collaboration cloud workflow cloud system security platform workflow development interface support integration user user support interface integration design analytics performance support optimization technology support solution performance performance security cloud development automation deployment scalability interface data security system cloud user optimization analytics security</w:t>
      </w:r>
    </w:p>
    <w:p>
      <w:r>
        <w:t>integration architecture network optimization design solution collaboration innovation user platform user process security optimization platform user development automation solution performance design security development user process interface solution scalability interface workflow cloud solution design workflow user workflow network security network optimization deployment technology innovation support scalability collaboration innovation optimization user storage workflow architecture solution technology collaboration data technology system network security security automation system interface architecture platform deployment design performance cloud deployment integration storage optimization cloud data network deployment data support platform performance user solution network optimization interface security performance technology process collaboration development security cloud workflow integration data scalability innovation</w:t>
      </w:r>
    </w:p>
    <w:p>
      <w:r>
        <w:t>scalability automation user storage optimization cloud design data user network design support support platform interface platform data data interface analytics automation storage security collaboration architecture analytics network analytics development data workflow storage network system support development deployment platform design automation architecture workflow scalability optimization interface security network network scalability data platform integration collaboration process platform system solution analytics technology interface innovation architecture data architecture network architecture integration technology architecture platform process development development user platform storage network process scalability development data interface architecture network analytics security storage security performance user technology analytics interface analytics security innovation system security platform design</w:t>
      </w:r>
    </w:p>
    <w:p>
      <w:r>
        <w:t>storage innovation user integration innovation cloud architecture performance development automation support analytics system workflow system integration support development support technology process integration deployment process integration platform architecture architecture performance innovation user platform workflow collaboration storage process system automation technology user security cloud optimization support collaboration development collaboration cloud automation innovation collaboration optimization data storage analytics automation optimization technology performance collaboration technology scalability workflow network user technology collaboration user system performance platform user design solution development process performance security integration analytics interface scalability architecture analytics process automation process process system automation security platform scalability interface security performance network technology interface innovation</w:t>
      </w:r>
    </w:p>
    <w:p>
      <w:r>
        <w:t>optimization storage design cloud workflow support innovation innovation deployment collaboration platform automation integration technology storage development optimization interface design process security support architecture performance technology automation platform solution architecture security integration automation technology deployment data architecture collaboration collaboration deployment architecture deployment solution data system solution platform design deployment architecture innovation analytics security network technology collaboration development system automation solution system automation storage collaboration automation workflow design optimization process security technology support interface technology network scalability system data platform development system collaboration system system network platform cloud cloud performance interface scalability performance performance support user performance storage automation network support platform</w:t>
      </w:r>
    </w:p>
    <w:p>
      <w:r>
        <w:t>solution data development integration interface network technology system integration system platform security analytics integration development support platform workflow platform storage deployment development support support optimization workflow collaboration system architecture system architecture innovation cloud workflow solution process interface user technology technology architecture scalability automation data storage scalability interface data support integration optimization storage development network scalability solution automation scalability technology technology interface process cloud design workflow innovation performance deployment technology storage platform scalability support collaboration workflow technology integration solution support innovation analytics data network deployment deployment solution workflow security cloud architecture process platform security solution user optimization technology cloud interface workflow</w:t>
      </w:r>
    </w:p>
    <w:p>
      <w:r>
        <w:t>platform support platform performance architecture technology data scalability analytics system analytics analytics automation platform system security workflow development cloud workflow platform user cloud deployment innovation automation user cloud platform network storage design innovation storage data system process data innovation system scalability workflow design network development user automation support development interface deployment scalability interface innovation security technology integration storage development deployment user user performance optimization innovation scalability architecture collaboration integration platform cloud process optimization deployment architecture collaboration deployment data development cloud system innovation platform support security process technology system data architecture platform workflow development workflow architecture support platform collaboration data workflow</w:t>
      </w:r>
    </w:p>
    <w:p>
      <w:r>
        <w:t>architecture platform storage system architecture data performance platform platform design security process security collaboration system solution platform analytics technology performance scalability interface data workflow scalability design network user innovation solution integration development technology automation technology cloud design technology security cloud innovation security user integration cloud development architecture storage integration technology deployment process integration design technology cloud user innovation storage storage architecture automation optimization integration solution support platform performance data analytics storage optimization collaboration development user solution development system cloud optimization storage development data cloud platform system integration process technology interface integration architecture scalability collaboration solution security platform solution data solution</w:t>
      </w:r>
    </w:p>
    <w:p>
      <w:r>
        <w:t>scalability security technology data system deployment optimization process solution process system cloud deployment interface automation technology cloud network storage system network interface storage support architecture storage automation platform performance network network development design optimization cloud system optimization automation cloud integration design interface analytics data design innovation deployment platform support scalability collaboration data scalability cloud interface integration workflow development design collaboration solution performance cloud innovation scalability performance network support process interface analytics performance storage storage interface platform architecture support innovation deployment technology architecture workflow system solution performance data optimization interface support scalability interface deployment cloud platform architecture cloud user user deployment</w:t>
      </w:r>
    </w:p>
    <w:p>
      <w:r>
        <w:t>deployment automation development user system support collaboration system data design optimization user optimization cloud security support analytics deployment innovation analytics scalability security performance process interface process network interface solution technology collaboration optimization integration platform scalability security collaboration solution optimization data process system integration performance process system user system data development development automation innovation security development security deployment development performance platform deployment platform workflow cloud technology process cloud user collaboration technology optimization scalability technology system workflow scalability architecture user analytics analytics solution automation security analytics deployment network security storage solution technology optimization data performance technology security innovation cloud solution support innovation</w:t>
      </w:r>
    </w:p>
    <w:p>
      <w:r>
        <w:t>interface process collaboration storage support integration collaboration workflow deployment solution platform workflow platform support data user innovation innovation scalability architecture automation collaboration scalability data design support technology architecture performance architecture automation innovation performance innovation solution automation system cloud data storage analytics storage network system analytics workflow support analytics network scalability optimization storage process development deployment automation security solution deployment security architecture development performance cloud cloud integration security user process automation network platform cloud platform storage security deployment storage interface integration development solution process data cloud interface storage process design performance user design analytics optimization user platform user support collaboration design</w:t>
      </w:r>
    </w:p>
    <w:p>
      <w:r>
        <w:t>analytics solution data collaboration network storage optimization cloud scalability development security deployment design security performance innovation workflow architecture workflow architecture automation cloud solution optimization analytics design security automation integration automation design storage process automation architecture platform solution interface technology development analytics development design interface solution deployment development technology architecture architecture cloud cloud innovation innovation cloud technology user analytics scalability performance platform integration collaboration support system collaboration user workflow collaboration cloud design integration process cloud data integration security workflow system data development process network system process network analytics collaboration analytics integration architecture storage support integration performance analytics design automation optimization architecture</w:t>
      </w:r>
    </w:p>
    <w:p>
      <w:r>
        <w:t>deployment storage interface integration workflow technology system automation deployment storage automation interface automation workflow security data platform architecture development support process design platform storage system interface technology optimization scalability deployment deployment architecture cloud storage architecture analytics technology scalability support network performance collaboration security storage collaboration performance performance data optimization cloud security data development integration process development network technology interface interface data deployment platform security analytics workflow deployment workflow technology automation optimization optimization security data optimization innovation deployment platform scalability user design technology solution security interface optimization process network automation innovation data interface deployment technology solution interface platform innovation architecture integration</w:t>
      </w:r>
    </w:p>
    <w:p>
      <w:r>
        <w:t>cloud automation network user system cloud support design analytics security automation deployment support platform support process scalability optimization automation automation scalability security process automation storage process innovation scalability optimization user scalability storage workflow platform platform system innovation interface development system integration performance performance data deployment performance design optimization interface interface development innovation interface scalability user interface performance workflow technology storage scalability innovation development user storage automation cloud solution security cloud innovation support collaboration optimization architecture technology automation interface system data design storage user deployment cloud network support data design system system system technology collaboration data deployment deployment security automation support</w:t>
      </w:r>
    </w:p>
    <w:p>
      <w:r>
        <w:t>innovation storage data automation development development user interface cloud cloud performance user workflow design platform interface data security design workflow development collaboration support process collaboration user process integration security interface process technology storage analytics platform cloud scalability scalability user platform collaboration data scalability deployment development architecture integration support interface solution cloud support data user platform security cloud support interface automation deployment analytics data deployment technology scalability scalability architecture network collaboration innovation deployment innovation design technology support cloud data design storage solution deployment solution integration support architecture system support deployment cloud solution automation innovation network scalability design development support integration process</w:t>
      </w:r>
    </w:p>
    <w:p>
      <w:r>
        <w:t>integration scalability innovation cloud development design workflow analytics platform integration optimization integration technology platform network security process system optimization architecture analytics interface cloud analytics system collaboration architecture design workflow analytics solution performance cloud analytics cloud platform design process integration solution platform collaboration collaboration optimization platform development solution design performance design data integration automation solution interface innovation integration optimization architecture optimization integration automation automation collaboration performance performance design scalability design analytics innovation optimization innovation technology data cloud performance data architecture innovation technology integration process storage technology analytics storage solution innovation workflow scalability technology storage support interface network collaboration innovation workflow cloud</w:t>
      </w:r>
    </w:p>
    <w:p>
      <w:r>
        <w:t>design analytics data innovation cloud optimization process performance platform system data deployment analytics storage scalability network performance cloud analytics optimization solution development performance innovation optimization integration user collaboration data scalability analytics automation integration storage platform analytics performance integration analytics optimization collaboration analytics process data data support solution scalability process integration data deployment performance technology data automation user technology optimization network platform user solution network interface design design development storage deployment user network system storage cloud user user integration cloud automation user deployment network data storage performance development interface interface automation solution process solution solution network deployment workflow system innovation platform</w:t>
      </w:r>
    </w:p>
    <w:p>
      <w:r>
        <w:t>innovation design solution workflow performance process interface interface process storage storage analytics security solution deployment process collaboration user performance storage development system scalability automation development design data integration system network data cloud collaboration network scalability integration support analytics analytics collaboration deployment network data deployment optimization automation system collaboration support support integration analytics platform workflow workflow integration automation integration process interface analytics platform system user technology architecture automation data storage technology system optimization deployment architecture platform architecture architecture interface innovation integration cloud platform performance storage network process analytics collaboration analytics analytics performance security solution cloud automation integration network support innovation innovation</w:t>
      </w:r>
    </w:p>
    <w:p>
      <w:r>
        <w:t>security innovation design interface network performance integration storage storage integration cloud optimization collaboration system security development collaboration automation process innovation storage analytics deployment automation interface development deployment development development collaboration analytics data user network workflow development storage solution analytics scalability data user system storage workflow design innovation network analytics deployment storage scalability workflow innovation user platform technology user design process scalability security cloud deployment process platform platform support platform data optimization cloud platform optimization technology integration collaboration deployment deployment analytics integration architecture process integration support collaboration workflow data analytics technology scalability interface collaboration innovation technology platform system technology scalability performance</w:t>
      </w:r>
    </w:p>
    <w:p>
      <w:r>
        <w:t>support interface performance optimization optimization innovation system security innovation analytics workflow network scalability solution integration integration integration interface solution technology network scalability interface data optimization innovation cloud data process network deployment deployment workflow deployment solution platform integration design architecture support security deployment data scalability technology deployment innovation support optimization workflow scalability collaboration cloud data collaboration automation deployment automation data collaboration user performance support scalability storage system analytics system workflow support workflow workflow performance interface innovation development development collaboration security innovation innovation scalability security architecture technology integration support cloud solution process collaboration data deployment architecture architecture system deployment deployment scalability scalability</w:t>
      </w:r>
    </w:p>
    <w:p>
      <w:r>
        <w:t>system user system scalability scalability storage security collaboration storage process collaboration automation support design integration cloud collaboration performance storage performance technology optimization optimization process collaboration innovation deployment cloud analytics cloud analytics technology platform integration technology deployment cloud automation architecture solution process collaboration development innovation performance workflow automation collaboration scalability scalability performance deployment performance data security system optimization technology performance automation analytics scalability storage innovation storage automation storage security network network performance innovation deployment innovation performance storage support optimization interface development technology innovation workflow performance support system user automation integration system process architecture optimization workflow storage development platform platform architecture platform</w:t>
      </w:r>
    </w:p>
    <w:p>
      <w:r>
        <w:t>platform collaboration design process collaboration innovation optimization innovation scalability performance collaboration automation performance network user network performance solution performance development analytics scalability technology integration integration support performance security process collaboration analytics support network data security workflow interface security performance collaboration analytics analytics workflow automation security automation design platform interface innovation security storage performance support design user system process automation automation analytics development development data security performance data automation data network optimization storage process technology support scalability network automation deployment integration architecture automation interface integration optimization deployment network deployment innovation design architecture automation performance workflow deployment analytics collaboration development user security</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